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7476D" w14:textId="0502755B" w:rsidR="007166CE" w:rsidRDefault="00F94073" w:rsidP="00B044AB">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A5CDCEE" wp14:editId="0878EC1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64C1064" w14:textId="77777777" w:rsidR="007166CE" w:rsidRDefault="007166CE" w:rsidP="00B044AB">
      <w:pPr>
        <w:pStyle w:val="berschrift1"/>
      </w:pPr>
      <w:r>
        <w:br w:type="page"/>
      </w:r>
      <w:r>
        <w:lastRenderedPageBreak/>
        <w:t>Vorwort</w:t>
      </w:r>
    </w:p>
    <w:p w14:paraId="1F1DA678" w14:textId="77777777" w:rsidR="007166CE" w:rsidRDefault="007E1779" w:rsidP="00B044AB">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F8810C6" w14:textId="77777777" w:rsidR="007E1779" w:rsidRDefault="008D7463" w:rsidP="00B044AB">
      <w:r>
        <w:t xml:space="preserve">Dieses Jahr hat uns allen eine Menge abverlangt – doch Gott hat uns hindurchgetragen. </w:t>
      </w:r>
    </w:p>
    <w:p w14:paraId="31F86B33" w14:textId="77777777" w:rsidR="008D7463" w:rsidRDefault="008D7463" w:rsidP="00B044AB">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355341" w14:textId="77777777" w:rsidR="007E1779" w:rsidRDefault="007E1779" w:rsidP="00B044AB">
      <w:r>
        <w:t>Vielleicht hat aber auch der eine oder die andere Lust, mitzumachen und neue Bücher zu erstellen – sprecht mich einfach an.</w:t>
      </w:r>
    </w:p>
    <w:p w14:paraId="72C7A247" w14:textId="77777777" w:rsidR="007166CE" w:rsidRDefault="007166CE" w:rsidP="00B044AB">
      <w:r>
        <w:t>Euch allen wünsche ich Gottes reichen Segen und dass Ihr für Euch interessante Texte hier findet. Für Anregungen bin ich immer dankbar.</w:t>
      </w:r>
    </w:p>
    <w:p w14:paraId="6FA96A70" w14:textId="77777777" w:rsidR="007166CE" w:rsidRDefault="007166CE" w:rsidP="00B044AB">
      <w:r>
        <w:t>Gruß &amp; Segen,</w:t>
      </w:r>
    </w:p>
    <w:p w14:paraId="51653336" w14:textId="77777777" w:rsidR="007166CE" w:rsidRDefault="007166CE" w:rsidP="00B044AB">
      <w:r>
        <w:t>Andreas</w:t>
      </w:r>
    </w:p>
    <w:p w14:paraId="326A8771" w14:textId="77777777" w:rsidR="0022039F" w:rsidRDefault="007166CE" w:rsidP="00B044AB">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E92B90" w14:textId="77777777" w:rsidR="00B044AB" w:rsidRDefault="00B044AB" w:rsidP="00B044AB">
      <w:pPr>
        <w:pStyle w:val="berschrift1"/>
      </w:pPr>
      <w:r>
        <w:rPr>
          <w:rStyle w:val="screen-reader-text"/>
        </w:rPr>
        <w:t>Ach Gott, vom Himmel sieh darein</w:t>
      </w:r>
      <w:r>
        <w:t xml:space="preserve"> </w:t>
      </w:r>
    </w:p>
    <w:p w14:paraId="12390AFB" w14:textId="77777777" w:rsidR="00B044AB" w:rsidRDefault="00B044AB" w:rsidP="00B044AB">
      <w:pPr>
        <w:pStyle w:val="StandardWeb"/>
      </w:pPr>
      <w:r>
        <w:rPr>
          <w:rStyle w:val="Fett"/>
        </w:rPr>
        <w:t>Psalm XII</w:t>
      </w:r>
    </w:p>
    <w:p w14:paraId="31670697" w14:textId="77777777" w:rsidR="00B044AB" w:rsidRDefault="00B044AB" w:rsidP="00B044AB">
      <w:pPr>
        <w:pStyle w:val="StandardWeb"/>
      </w:pPr>
      <w:r>
        <w:t>1. Ach Gott, vom Himmel sieh darein</w:t>
      </w:r>
      <w:r>
        <w:br/>
        <w:t>Und laß dich das erbarmen,</w:t>
      </w:r>
      <w:r>
        <w:br/>
        <w:t>Wie wenig sind der Heiligen dein,</w:t>
      </w:r>
      <w:r>
        <w:br/>
        <w:t>Verlassen sind wir Armen.</w:t>
      </w:r>
      <w:r>
        <w:br/>
        <w:t>Dein Wort man läßt nicht haben wahr,</w:t>
      </w:r>
      <w:r>
        <w:br/>
        <w:t>Der Glaub ist auch verloschen gar</w:t>
      </w:r>
      <w:r>
        <w:br/>
        <w:t>Bei allen Menschenkindern.</w:t>
      </w:r>
    </w:p>
    <w:p w14:paraId="5874ACAA" w14:textId="77777777" w:rsidR="00B044AB" w:rsidRDefault="00B044AB" w:rsidP="00B044AB">
      <w:pPr>
        <w:pStyle w:val="StandardWeb"/>
      </w:pPr>
      <w:r>
        <w:t>2. Sie lehren eitel falsche List,</w:t>
      </w:r>
      <w:r>
        <w:br/>
        <w:t>Was eigen Witz erfindet,</w:t>
      </w:r>
      <w:r>
        <w:br/>
        <w:t>Ihr Herz nicht eines Sinnes ist</w:t>
      </w:r>
      <w:r>
        <w:br/>
        <w:t>In Gottes Wort gegründet.</w:t>
      </w:r>
      <w:r>
        <w:br/>
        <w:t>Der wählet dies, der ander das,</w:t>
      </w:r>
      <w:r>
        <w:br/>
        <w:t>Sie trennen uns ohn alle Maß</w:t>
      </w:r>
      <w:r>
        <w:br/>
        <w:t>Und gleißen schön von außen.</w:t>
      </w:r>
    </w:p>
    <w:p w14:paraId="0F10DF7C" w14:textId="77777777" w:rsidR="00B044AB" w:rsidRDefault="00B044AB" w:rsidP="00B044AB">
      <w:pPr>
        <w:pStyle w:val="StandardWeb"/>
      </w:pPr>
      <w:r>
        <w:t>3. Gott wollt ausrotten alle Lahr,</w:t>
      </w:r>
      <w:r>
        <w:br/>
        <w:t>Die falschen Schein uns lehren,</w:t>
      </w:r>
      <w:r>
        <w:br/>
        <w:t>Dazu ihr Zung stolz offenbar</w:t>
      </w:r>
      <w:r>
        <w:br/>
        <w:t>Spricht: Trotz, wer wills uns lehren!</w:t>
      </w:r>
      <w:r>
        <w:br/>
        <w:t>Wir haben Recht und Macht allein,</w:t>
      </w:r>
      <w:r>
        <w:br/>
        <w:t>Was wir setzen, das gilt gemein,</w:t>
      </w:r>
      <w:r>
        <w:br/>
        <w:t>Wer ist, der uns sollt meistern?</w:t>
      </w:r>
    </w:p>
    <w:p w14:paraId="155A56D7" w14:textId="77777777" w:rsidR="00B044AB" w:rsidRDefault="00B044AB" w:rsidP="00B044AB">
      <w:pPr>
        <w:pStyle w:val="StandardWeb"/>
      </w:pPr>
      <w:r>
        <w:t>4. Darum spricht Gott: Ich muß auf sein,</w:t>
      </w:r>
      <w:r>
        <w:br/>
        <w:t>Die Armen sind verstöret.</w:t>
      </w:r>
      <w:r>
        <w:br/>
        <w:t>Ihr Seufzen dringt zu mir herein,</w:t>
      </w:r>
      <w:r>
        <w:br/>
        <w:t>Ich hab ihr Klag erhöret.</w:t>
      </w:r>
      <w:r>
        <w:br/>
        <w:t>Mein heilsam Wort soll auf den Plan,</w:t>
      </w:r>
      <w:r>
        <w:br/>
        <w:t>Getrost und frisch sie greifen an</w:t>
      </w:r>
      <w:r>
        <w:br/>
        <w:t>Und sein die Kraft der Armen.</w:t>
      </w:r>
    </w:p>
    <w:p w14:paraId="45C231D3" w14:textId="77777777" w:rsidR="00B044AB" w:rsidRDefault="00B044AB" w:rsidP="00B044AB">
      <w:pPr>
        <w:pStyle w:val="StandardWeb"/>
      </w:pPr>
      <w:r>
        <w:t>5. Das Silber, durchs Feuer siebenmal</w:t>
      </w:r>
      <w:r>
        <w:br/>
        <w:t>Bewähret, wird lauter funden;</w:t>
      </w:r>
      <w:r>
        <w:br/>
        <w:t>Am Gotteswort man warten soll</w:t>
      </w:r>
      <w:r>
        <w:br/>
        <w:t>Desgleichen alle Stunden.</w:t>
      </w:r>
      <w:r>
        <w:br/>
        <w:t>Es will durchs Kreuz bewähret sein,</w:t>
      </w:r>
      <w:r>
        <w:br/>
        <w:t>Da wird sein Kraft erkannt und Schein</w:t>
      </w:r>
      <w:r>
        <w:br/>
        <w:t>Und leucht stark in die Lande.</w:t>
      </w:r>
    </w:p>
    <w:p w14:paraId="45FE3C93" w14:textId="77777777" w:rsidR="00B044AB" w:rsidRDefault="00B044AB" w:rsidP="00B044AB">
      <w:pPr>
        <w:pStyle w:val="StandardWeb"/>
      </w:pPr>
      <w:r>
        <w:t>6. Das wollst du, Gott, bewahren rein</w:t>
      </w:r>
      <w:r>
        <w:br/>
        <w:t>Vor diesem argen Gschlechte</w:t>
      </w:r>
      <w:r>
        <w:br/>
        <w:t>Und laß uns dir befohlen sein,</w:t>
      </w:r>
      <w:r>
        <w:br/>
        <w:t>Daß sichs in uns nicht flechte.</w:t>
      </w:r>
      <w:r>
        <w:br/>
        <w:t>Der gottlos Hauf sich umher findt,</w:t>
      </w:r>
      <w:r>
        <w:br/>
        <w:t>Wo diese lose Leute sind</w:t>
      </w:r>
      <w:r>
        <w:br/>
        <w:t>In deinem Volk erhaben.</w:t>
      </w:r>
    </w:p>
    <w:p w14:paraId="1300846E" w14:textId="77777777" w:rsidR="00B044AB" w:rsidRDefault="00B044AB" w:rsidP="00B044AB">
      <w:pPr>
        <w:pStyle w:val="berschrift1"/>
      </w:pPr>
      <w:r>
        <w:rPr>
          <w:rStyle w:val="screen-reader-text"/>
        </w:rPr>
        <w:t>Aus tiefer Not schrei ich zu dir</w:t>
      </w:r>
      <w:r>
        <w:t xml:space="preserve"> </w:t>
      </w:r>
    </w:p>
    <w:p w14:paraId="15E51FD8" w14:textId="77777777" w:rsidR="00B044AB" w:rsidRDefault="00B044AB" w:rsidP="00B044AB">
      <w:pPr>
        <w:pStyle w:val="StandardWeb"/>
      </w:pPr>
      <w:r>
        <w:rPr>
          <w:rStyle w:val="Fett"/>
        </w:rPr>
        <w:t>Der 130. Psalm: „De profundis clamavi“</w:t>
      </w:r>
    </w:p>
    <w:p w14:paraId="12035792" w14:textId="77777777" w:rsidR="00B044AB" w:rsidRDefault="00B044AB" w:rsidP="00B044AB">
      <w:pPr>
        <w:pStyle w:val="StandardWeb"/>
      </w:pPr>
      <w:r>
        <w:t>1. Aus tiefer Not schrei ich zu dir,</w:t>
      </w:r>
      <w:r>
        <w:br/>
        <w:t>Herr Gott, erhör mein Rufen.</w:t>
      </w:r>
      <w:r>
        <w:br/>
        <w:t>Dein gnädig Ohren kehr zu mir</w:t>
      </w:r>
      <w:r>
        <w:br/>
        <w:t>Und meiner Bitt sie öffnen.</w:t>
      </w:r>
      <w:r>
        <w:br/>
        <w:t>Denn so du willst das sehen an,</w:t>
      </w:r>
      <w:r>
        <w:br/>
        <w:t>Was Sünd und Unrecht ist getan,</w:t>
      </w:r>
      <w:r>
        <w:br/>
        <w:t>Wer kann, Herr, vor dir bleiben?</w:t>
      </w:r>
    </w:p>
    <w:p w14:paraId="25433510" w14:textId="77777777" w:rsidR="00B044AB" w:rsidRDefault="00B044AB" w:rsidP="00B044AB">
      <w:pPr>
        <w:pStyle w:val="StandardWeb"/>
      </w:pPr>
      <w:r>
        <w:t>2. Bei dir gilt nichts denn Gnad und Gonst,</w:t>
      </w:r>
      <w:r>
        <w:br/>
        <w:t>Die Sünden zu vergeben.</w:t>
      </w:r>
      <w:r>
        <w:br/>
        <w:t>Es ist doch unser Tun umsonst</w:t>
      </w:r>
      <w:r>
        <w:br/>
        <w:t>Auch in dem besten Leben.</w:t>
      </w:r>
      <w:r>
        <w:br/>
        <w:t>Vor dir niemand sich rühmen kann,</w:t>
      </w:r>
      <w:r>
        <w:br/>
        <w:t>Des muß dich fürchten jedermann</w:t>
      </w:r>
      <w:r>
        <w:br/>
        <w:t>Und deiner Gnaden leben.</w:t>
      </w:r>
    </w:p>
    <w:p w14:paraId="1E57630F" w14:textId="77777777" w:rsidR="00B044AB" w:rsidRDefault="00B044AB" w:rsidP="00B044AB">
      <w:pPr>
        <w:pStyle w:val="StandardWeb"/>
      </w:pPr>
      <w:r>
        <w:t>3. Darum auf Gott will hoffen ich</w:t>
      </w:r>
      <w:r>
        <w:br/>
        <w:t>Auf mein Verdienst nicht bauen;</w:t>
      </w:r>
      <w:r>
        <w:br/>
        <w:t>Auf ihn mein Herz soll lassen sich</w:t>
      </w:r>
      <w:r>
        <w:br/>
        <w:t>Und seiner Güte trauen,</w:t>
      </w:r>
      <w:r>
        <w:br/>
        <w:t>Die mir zusagt sein wertes Wort,</w:t>
      </w:r>
      <w:r>
        <w:br/>
        <w:t>Das ist mein Trost und treuer Hort,</w:t>
      </w:r>
      <w:r>
        <w:br/>
        <w:t>Des will ich allzeit harren.</w:t>
      </w:r>
    </w:p>
    <w:p w14:paraId="197FEB6D" w14:textId="77777777" w:rsidR="00B044AB" w:rsidRDefault="00B044AB" w:rsidP="00B044AB">
      <w:pPr>
        <w:pStyle w:val="StandardWeb"/>
      </w:pPr>
      <w:r>
        <w:t>4. Und ob es währt bis in die Nacht</w:t>
      </w:r>
      <w:r>
        <w:br/>
        <w:t>Und wieder an den Morgen,</w:t>
      </w:r>
      <w:r>
        <w:br/>
        <w:t>Doch soll mein Herz an Gottes Macht</w:t>
      </w:r>
      <w:r>
        <w:br/>
        <w:t>Verzweifeln nicht noch sorgen.</w:t>
      </w:r>
      <w:r>
        <w:br/>
        <w:t>So tu Israel rechter Art,</w:t>
      </w:r>
      <w:r>
        <w:br/>
        <w:t>Der aus dem Geist erzeuget ward,</w:t>
      </w:r>
      <w:r>
        <w:br/>
        <w:t>Und seines Gotts erharre.</w:t>
      </w:r>
    </w:p>
    <w:p w14:paraId="5B77782E" w14:textId="77777777" w:rsidR="00B044AB" w:rsidRDefault="00B044AB" w:rsidP="00B044AB">
      <w:pPr>
        <w:pStyle w:val="StandardWeb"/>
      </w:pPr>
      <w:r>
        <w:t>5. Ob bei uns ist der Sünden viel,</w:t>
      </w:r>
      <w:r>
        <w:br/>
        <w:t>Bei Gott ist viel mehr Gnaden;</w:t>
      </w:r>
      <w:r>
        <w:br/>
        <w:t>Sein Hand zu helfen hat kein Ziel</w:t>
      </w:r>
      <w:r>
        <w:br/>
        <w:t>Wie groß auch sei der Schaden.</w:t>
      </w:r>
      <w:r>
        <w:br/>
        <w:t>Er ist allein der gute Hirt,</w:t>
      </w:r>
      <w:r>
        <w:br/>
        <w:t>Der Israel erlösen wird</w:t>
      </w:r>
      <w:r>
        <w:br/>
        <w:t>Aus seinen Sünden allen.</w:t>
      </w:r>
    </w:p>
    <w:p w14:paraId="72416A37" w14:textId="77777777" w:rsidR="00B044AB" w:rsidRDefault="00B044AB" w:rsidP="00B044AB">
      <w:pPr>
        <w:pStyle w:val="berschrift1"/>
      </w:pPr>
      <w:r>
        <w:rPr>
          <w:rStyle w:val="screen-reader-text"/>
        </w:rPr>
        <w:t>Christ lag in Todesbanden</w:t>
      </w:r>
      <w:r>
        <w:t xml:space="preserve"> </w:t>
      </w:r>
    </w:p>
    <w:p w14:paraId="5294A881" w14:textId="77777777" w:rsidR="00B044AB" w:rsidRDefault="00B044AB" w:rsidP="00B044AB">
      <w:pPr>
        <w:pStyle w:val="StandardWeb"/>
      </w:pPr>
      <w:r>
        <w:rPr>
          <w:rStyle w:val="Fett"/>
        </w:rPr>
        <w:t>Der Lobgesang „Christ ist erstanden“ gebessert</w:t>
      </w:r>
    </w:p>
    <w:p w14:paraId="2C1145B1" w14:textId="77777777" w:rsidR="00B044AB" w:rsidRDefault="00B044AB" w:rsidP="00B044AB">
      <w:pPr>
        <w:pStyle w:val="StandardWeb"/>
      </w:pPr>
      <w:r>
        <w:t>1. Christ lag in Todesbanden,</w:t>
      </w:r>
      <w:r>
        <w:br/>
        <w:t>Für unser Sünd gegeben,</w:t>
      </w:r>
      <w:r>
        <w:br/>
        <w:t>Der ist wieder erstanden</w:t>
      </w:r>
      <w:r>
        <w:br/>
        <w:t>Und hat uns bracht das Leben.</w:t>
      </w:r>
      <w:r>
        <w:br/>
        <w:t>Des wir sollen fröhlich sein,</w:t>
      </w:r>
      <w:r>
        <w:br/>
        <w:t>Gott loben und dankbar sein</w:t>
      </w:r>
      <w:r>
        <w:br/>
        <w:t>Und singen Alleluja.</w:t>
      </w:r>
    </w:p>
    <w:p w14:paraId="2DAB4F33" w14:textId="77777777" w:rsidR="00B044AB" w:rsidRDefault="00B044AB" w:rsidP="00B044AB">
      <w:pPr>
        <w:pStyle w:val="StandardWeb"/>
      </w:pPr>
      <w:r>
        <w:t>2. Den Tod niemand zwingen kunnt</w:t>
      </w:r>
      <w:r>
        <w:br/>
        <w:t>Bei allen Menschenkindern,</w:t>
      </w:r>
      <w:r>
        <w:br/>
        <w:t>Das macht alles unser Sund,</w:t>
      </w:r>
      <w:r>
        <w:br/>
        <w:t>Kein Unschuld war zu finden.</w:t>
      </w:r>
      <w:r>
        <w:br/>
        <w:t>Davon kam der Tod sobald</w:t>
      </w:r>
      <w:r>
        <w:br/>
        <w:t>Und nahm über uns Gewalt,</w:t>
      </w:r>
      <w:r>
        <w:br/>
        <w:t>Hielt uns in seim Reich gefangen.</w:t>
      </w:r>
    </w:p>
    <w:p w14:paraId="200A1E56" w14:textId="77777777" w:rsidR="00B044AB" w:rsidRDefault="00B044AB" w:rsidP="00B044AB">
      <w:pPr>
        <w:pStyle w:val="StandardWeb"/>
      </w:pPr>
      <w:r>
        <w:t>3. Jesus Christus, Gottes Sohn,</w:t>
      </w:r>
      <w:r>
        <w:br/>
        <w:t>An unser Statt ist kommen</w:t>
      </w:r>
      <w:r>
        <w:br/>
        <w:t>Und hat die Sünd abgetan</w:t>
      </w:r>
      <w:r>
        <w:br/>
        <w:t>Damit dem Tod genommen</w:t>
      </w:r>
      <w:r>
        <w:br/>
        <w:t>All sein Recht und sein Gewalt,</w:t>
      </w:r>
      <w:r>
        <w:br/>
        <w:t>Da bliebt nichts denn Todgestalt,</w:t>
      </w:r>
      <w:r>
        <w:br/>
        <w:t>Die Stachel hat er verloren.</w:t>
      </w:r>
    </w:p>
    <w:p w14:paraId="3F3A95AB" w14:textId="77777777" w:rsidR="00B044AB" w:rsidRDefault="00B044AB" w:rsidP="00B044AB">
      <w:pPr>
        <w:pStyle w:val="StandardWeb"/>
      </w:pPr>
      <w:r>
        <w:t>4. Es war ein wunderlicher Krieg,</w:t>
      </w:r>
      <w:r>
        <w:br/>
        <w:t>Da Tod und Leben rungen,</w:t>
      </w:r>
      <w:r>
        <w:br/>
        <w:t>Das Leben behielt den Sieg,</w:t>
      </w:r>
      <w:r>
        <w:br/>
        <w:t>Es hat den Tod verschlungen.</w:t>
      </w:r>
      <w:r>
        <w:br/>
        <w:t>Die Schrift hat verkündet das,</w:t>
      </w:r>
      <w:r>
        <w:br/>
        <w:t>Wie ein Tod den andern fraß,</w:t>
      </w:r>
      <w:r>
        <w:br/>
        <w:t>Ein Spott aus dem Tod ist worden.</w:t>
      </w:r>
    </w:p>
    <w:p w14:paraId="458CA573" w14:textId="77777777" w:rsidR="00B044AB" w:rsidRDefault="00B044AB" w:rsidP="00B044AB">
      <w:pPr>
        <w:pStyle w:val="StandardWeb"/>
      </w:pPr>
      <w:r>
        <w:t>5. Hie ist das rechte Osterlamm,</w:t>
      </w:r>
      <w:r>
        <w:br/>
        <w:t>Davon Gott hat geboten,</w:t>
      </w:r>
      <w:r>
        <w:br/>
        <w:t>Das ist an des Kreuzes Stamm</w:t>
      </w:r>
      <w:r>
        <w:br/>
        <w:t>In heißer Lieb gebroten.</w:t>
      </w:r>
      <w:r>
        <w:br/>
        <w:t>Das Blut zeichnet unser Tür,</w:t>
      </w:r>
      <w:r>
        <w:br/>
        <w:t>Das hält der Glaub dem Tod für,</w:t>
      </w:r>
      <w:r>
        <w:br/>
        <w:t>Der Würger kann uns nicht rühren.</w:t>
      </w:r>
    </w:p>
    <w:p w14:paraId="3FB40EEF" w14:textId="77777777" w:rsidR="00B044AB" w:rsidRDefault="00B044AB" w:rsidP="00B044AB">
      <w:pPr>
        <w:pStyle w:val="StandardWeb"/>
      </w:pPr>
      <w:r>
        <w:t>6. So feiern wir dies hoch Fest</w:t>
      </w:r>
      <w:r>
        <w:br/>
        <w:t>Mit Herzensfreud und Wonne,</w:t>
      </w:r>
      <w:r>
        <w:br/>
        <w:t>Das uns der Herr scheinen läßt,</w:t>
      </w:r>
      <w:r>
        <w:br/>
        <w:t>Er selber ist die Sonne,</w:t>
      </w:r>
      <w:r>
        <w:br/>
        <w:t>Der durch seiner Gnaden Glanz</w:t>
      </w:r>
      <w:r>
        <w:br/>
        <w:t>Erleuchtet unser Herzen ganz,</w:t>
      </w:r>
      <w:r>
        <w:br/>
        <w:t>Der Sünden Nacht ist vergangen.</w:t>
      </w:r>
    </w:p>
    <w:p w14:paraId="79ADBEB6" w14:textId="77777777" w:rsidR="00B044AB" w:rsidRDefault="00B044AB" w:rsidP="00B044AB">
      <w:pPr>
        <w:pStyle w:val="StandardWeb"/>
      </w:pPr>
      <w:r>
        <w:t>7. Wir essen und leben wohl</w:t>
      </w:r>
      <w:r>
        <w:br/>
        <w:t>In rechten Osterfladen,</w:t>
      </w:r>
      <w:r>
        <w:br/>
        <w:t>Der alte Sauerteig nicht soll</w:t>
      </w:r>
      <w:r>
        <w:br/>
        <w:t>Sein bei dem Wort der Gnaden.</w:t>
      </w:r>
      <w:r>
        <w:br/>
        <w:t>Christus will die Koste sein</w:t>
      </w:r>
      <w:r>
        <w:br/>
        <w:t>Und speisen die Seel allein,</w:t>
      </w:r>
      <w:r>
        <w:br/>
        <w:t>Der Glaub will keins andern leben.</w:t>
      </w:r>
    </w:p>
    <w:p w14:paraId="6E5543B3" w14:textId="77777777" w:rsidR="00B044AB" w:rsidRDefault="00B044AB" w:rsidP="00B044AB">
      <w:pPr>
        <w:pStyle w:val="berschrift1"/>
      </w:pPr>
      <w:r>
        <w:rPr>
          <w:rStyle w:val="screen-reader-text"/>
        </w:rPr>
        <w:t>Christ, unser Herr, zum Jordan kam</w:t>
      </w:r>
      <w:r>
        <w:t xml:space="preserve"> </w:t>
      </w:r>
    </w:p>
    <w:p w14:paraId="58131313" w14:textId="77777777" w:rsidR="00B044AB" w:rsidRDefault="00B044AB" w:rsidP="00B044AB">
      <w:pPr>
        <w:pStyle w:val="StandardWeb"/>
      </w:pPr>
      <w:r>
        <w:rPr>
          <w:rStyle w:val="Hervorhebung"/>
        </w:rPr>
        <w:t>Ein geistlich Lied von unsre heiligen Taufe, darin fein kurz gefasset:</w:t>
      </w:r>
      <w:r>
        <w:rPr>
          <w:i/>
          <w:iCs/>
        </w:rPr>
        <w:br/>
      </w:r>
      <w:r>
        <w:rPr>
          <w:rStyle w:val="Hervorhebung"/>
        </w:rPr>
        <w:t>Was sie sei? Wer sie gestiftet habe? Was sie uns nützt? usw.</w:t>
      </w:r>
    </w:p>
    <w:p w14:paraId="6ECFB337" w14:textId="77777777" w:rsidR="00B044AB" w:rsidRDefault="00B044AB" w:rsidP="00B044AB">
      <w:pPr>
        <w:pStyle w:val="StandardWeb"/>
      </w:pPr>
      <w:r>
        <w:t>1. Christ, unser Herr, zum Jordan kam</w:t>
      </w:r>
      <w:r>
        <w:br/>
        <w:t>Nach seines Vaters Willen,</w:t>
      </w:r>
      <w:r>
        <w:br/>
        <w:t>Von Sankt Johannes die Taufe nahm,</w:t>
      </w:r>
      <w:r>
        <w:br/>
        <w:t>Sein Werk und Amt zurfüllen.</w:t>
      </w:r>
      <w:r>
        <w:br/>
        <w:t>Da wollt er stiften uns ein Bad,</w:t>
      </w:r>
      <w:r>
        <w:br/>
        <w:t>Zu waschen uns von Sünden,</w:t>
      </w:r>
      <w:r>
        <w:br/>
        <w:t>Ersäufen uns den bittern Tod</w:t>
      </w:r>
      <w:r>
        <w:br/>
        <w:t>Durch sein selbst Blut und Wunden.</w:t>
      </w:r>
      <w:r>
        <w:br/>
        <w:t>Es galt ein neues Leben.</w:t>
      </w:r>
    </w:p>
    <w:p w14:paraId="311B33BA" w14:textId="77777777" w:rsidR="00B044AB" w:rsidRDefault="00B044AB" w:rsidP="00B044AB">
      <w:pPr>
        <w:pStyle w:val="StandardWeb"/>
      </w:pPr>
      <w:r>
        <w:t>2. So hört und merket alle wohl,</w:t>
      </w:r>
      <w:r>
        <w:br/>
        <w:t>Was Gott heißt selbst die Taufe,</w:t>
      </w:r>
      <w:r>
        <w:br/>
        <w:t>Und was ein Christen glauben soll,</w:t>
      </w:r>
      <w:r>
        <w:br/>
        <w:t>Zu meiden Ketzerhaufen.</w:t>
      </w:r>
      <w:r>
        <w:br/>
        <w:t>Gott spricht und will, daß Wasser sei,</w:t>
      </w:r>
      <w:r>
        <w:br/>
        <w:t>Doch nicht allein schlecht Wasser,</w:t>
      </w:r>
      <w:r>
        <w:br/>
        <w:t>Sein heilges Wort ist auch dabei</w:t>
      </w:r>
      <w:r>
        <w:br/>
        <w:t>Mit Geist ohn Maßen, reichen</w:t>
      </w:r>
      <w:r>
        <w:br/>
        <w:t>Der ist allhie der Taufer.</w:t>
      </w:r>
    </w:p>
    <w:p w14:paraId="7B9C2C07" w14:textId="77777777" w:rsidR="00B044AB" w:rsidRDefault="00B044AB" w:rsidP="00B044AB">
      <w:pPr>
        <w:pStyle w:val="StandardWeb"/>
      </w:pPr>
      <w:r>
        <w:t>3. Solchs hat er uns beweiset klar</w:t>
      </w:r>
      <w:r>
        <w:br/>
        <w:t>Mit Bildern und mit Worten.</w:t>
      </w:r>
      <w:r>
        <w:br/>
        <w:t>Des Vaters Stimm man offenbar</w:t>
      </w:r>
      <w:r>
        <w:br/>
        <w:t>Daselbst am Jordan horte.</w:t>
      </w:r>
      <w:r>
        <w:br/>
        <w:t>Er sprach: Das ist mein lieber Sohn,</w:t>
      </w:r>
      <w:r>
        <w:br/>
        <w:t>An dem hab ich Gefallen,</w:t>
      </w:r>
      <w:r>
        <w:br/>
        <w:t>Den will ich euch befohlen han,</w:t>
      </w:r>
      <w:r>
        <w:br/>
        <w:t>Daß ihr ihn höret alle</w:t>
      </w:r>
      <w:r>
        <w:br/>
        <w:t>Und folget seinen Lehren.</w:t>
      </w:r>
    </w:p>
    <w:p w14:paraId="3151F0FF" w14:textId="77777777" w:rsidR="00B044AB" w:rsidRDefault="00B044AB" w:rsidP="00B044AB">
      <w:pPr>
        <w:pStyle w:val="StandardWeb"/>
      </w:pPr>
      <w:r>
        <w:t>4. Auch Gottes Sohn hie selber steht</w:t>
      </w:r>
      <w:r>
        <w:br/>
        <w:t>In seiner zarten Menschheit.</w:t>
      </w:r>
      <w:r>
        <w:br/>
        <w:t>Der heilig Geist hernieder fährt,</w:t>
      </w:r>
      <w:r>
        <w:br/>
        <w:t>In Taubenbild verkleidet.</w:t>
      </w:r>
      <w:r>
        <w:br/>
        <w:t>Das wir nicht sollen zweifeln dran,</w:t>
      </w:r>
      <w:r>
        <w:br/>
        <w:t>Wenn wir getaufet werden:</w:t>
      </w:r>
      <w:r>
        <w:br/>
        <w:t>All drei Personen getaufet han,</w:t>
      </w:r>
      <w:r>
        <w:br/>
        <w:t>Damit bei uns auf Erden</w:t>
      </w:r>
      <w:r>
        <w:br/>
        <w:t>Zu wohnen sich ergeben.</w:t>
      </w:r>
    </w:p>
    <w:p w14:paraId="2F972235" w14:textId="77777777" w:rsidR="00B044AB" w:rsidRDefault="00B044AB" w:rsidP="00B044AB">
      <w:pPr>
        <w:pStyle w:val="StandardWeb"/>
      </w:pPr>
      <w:r>
        <w:t>5. Sein Jünger heißt der Herre Christ:</w:t>
      </w:r>
      <w:r>
        <w:br/>
        <w:t>Geht hin, all Welt zu lehren,</w:t>
      </w:r>
      <w:r>
        <w:br/>
        <w:t>Daß sie verlorn in Sünden ist,</w:t>
      </w:r>
      <w:r>
        <w:br/>
        <w:t>Sich soll zur Buße kehren.</w:t>
      </w:r>
      <w:r>
        <w:br/>
        <w:t>Wer glaubet und sich taufen läßt,</w:t>
      </w:r>
      <w:r>
        <w:br/>
        <w:t>Soll dadurch selig werden,</w:t>
      </w:r>
      <w:r>
        <w:br/>
        <w:t>Ein neugeborner Mensch er heißt,</w:t>
      </w:r>
      <w:r>
        <w:br/>
        <w:t>Der nicht mehr könne sterben,</w:t>
      </w:r>
      <w:r>
        <w:br/>
        <w:t>Das Himmelreich soll erben.</w:t>
      </w:r>
    </w:p>
    <w:p w14:paraId="54080E3D" w14:textId="77777777" w:rsidR="00B044AB" w:rsidRDefault="00B044AB" w:rsidP="00B044AB">
      <w:pPr>
        <w:pStyle w:val="StandardWeb"/>
      </w:pPr>
      <w:r>
        <w:t>6. Wer nicht glaubt dieser großen Gnad,</w:t>
      </w:r>
      <w:r>
        <w:br/>
        <w:t>Der bleibt in seinen Sünden</w:t>
      </w:r>
      <w:r>
        <w:br/>
        <w:t>Und ist verdammt zum ewigen Tod</w:t>
      </w:r>
      <w:r>
        <w:br/>
        <w:t>Tief in der Höllen Grunde.</w:t>
      </w:r>
      <w:r>
        <w:br/>
        <w:t>Nicht hilft sein eigen Heiligkeit,</w:t>
      </w:r>
      <w:r>
        <w:br/>
        <w:t>All sein Tun ist verloren,</w:t>
      </w:r>
      <w:r>
        <w:br/>
        <w:t>Die Erbsünd machts zur Nichtigkeit,</w:t>
      </w:r>
      <w:r>
        <w:br/>
        <w:t>Darin er ist geboren,</w:t>
      </w:r>
      <w:r>
        <w:br/>
        <w:t>Vermag ihm selbst nichts helfen.</w:t>
      </w:r>
    </w:p>
    <w:p w14:paraId="541722D6" w14:textId="77777777" w:rsidR="00B044AB" w:rsidRDefault="00B044AB" w:rsidP="00B044AB">
      <w:pPr>
        <w:pStyle w:val="StandardWeb"/>
      </w:pPr>
      <w:r>
        <w:t>7. Das Aug allein das Wasser sieht,</w:t>
      </w:r>
      <w:r>
        <w:br/>
        <w:t>Wie Menschen Wasser gießen,</w:t>
      </w:r>
      <w:r>
        <w:br/>
        <w:t>Der Glaub im Geist die Kraft versteht</w:t>
      </w:r>
      <w:r>
        <w:br/>
        <w:t>Des Blutes Jesu Christi.</w:t>
      </w:r>
      <w:r>
        <w:br/>
        <w:t>Und ist vor ihm ein rote Flut</w:t>
      </w:r>
      <w:r>
        <w:br/>
        <w:t>Von Christi Blut gefärbet,</w:t>
      </w:r>
      <w:r>
        <w:br/>
        <w:t>Die allen Schaden heilen tut,</w:t>
      </w:r>
      <w:r>
        <w:br/>
        <w:t>Von Adam her geerbet.</w:t>
      </w:r>
      <w:r>
        <w:br/>
        <w:t>Auch von uns selbst gegangen.</w:t>
      </w:r>
    </w:p>
    <w:p w14:paraId="50A0301D" w14:textId="77777777" w:rsidR="00B044AB" w:rsidRDefault="00B044AB" w:rsidP="00B044AB">
      <w:pPr>
        <w:pStyle w:val="berschrift1"/>
      </w:pPr>
      <w:r>
        <w:rPr>
          <w:rStyle w:val="screen-reader-text"/>
        </w:rPr>
        <w:t>Christum wir sollen loben schon</w:t>
      </w:r>
      <w:r>
        <w:t xml:space="preserve"> </w:t>
      </w:r>
    </w:p>
    <w:p w14:paraId="2C629A49" w14:textId="77777777" w:rsidR="00B044AB" w:rsidRDefault="00B044AB" w:rsidP="00B044AB">
      <w:pPr>
        <w:pStyle w:val="StandardWeb"/>
      </w:pPr>
      <w:r>
        <w:rPr>
          <w:rStyle w:val="Fett"/>
        </w:rPr>
        <w:t>Der Hymnus „A solis ortus“</w:t>
      </w:r>
    </w:p>
    <w:p w14:paraId="5DC59C83" w14:textId="77777777" w:rsidR="00B044AB" w:rsidRDefault="00B044AB" w:rsidP="00B044AB">
      <w:pPr>
        <w:pStyle w:val="StandardWeb"/>
      </w:pPr>
      <w:r>
        <w:t>1. Christum wir sollen loben schon,</w:t>
      </w:r>
      <w:r>
        <w:br/>
        <w:t>Der reinen Magd Marien Sohn,</w:t>
      </w:r>
      <w:r>
        <w:br/>
        <w:t>So weit die liebe Sonne leucht</w:t>
      </w:r>
      <w:r>
        <w:br/>
        <w:t>Und aller Welt Ende reicht.</w:t>
      </w:r>
    </w:p>
    <w:p w14:paraId="01123E10" w14:textId="77777777" w:rsidR="00B044AB" w:rsidRDefault="00B044AB" w:rsidP="00B044AB">
      <w:pPr>
        <w:pStyle w:val="StandardWeb"/>
      </w:pPr>
      <w:r>
        <w:t>2. Der selig Schöpfer aller Ding</w:t>
      </w:r>
      <w:r>
        <w:br/>
        <w:t>Zog an eins Knechtes Leib gering,</w:t>
      </w:r>
      <w:r>
        <w:br/>
        <w:t>Daß er das Fleisch durch Fleisch erwürb</w:t>
      </w:r>
      <w:r>
        <w:br/>
        <w:t>Und sein Geschöpf nicht alls verdürb.</w:t>
      </w:r>
    </w:p>
    <w:p w14:paraId="33E39194" w14:textId="77777777" w:rsidR="00B044AB" w:rsidRDefault="00B044AB" w:rsidP="00B044AB">
      <w:pPr>
        <w:pStyle w:val="StandardWeb"/>
      </w:pPr>
      <w:r>
        <w:t>3. Die göttlich Gnad vom Himmel groß</w:t>
      </w:r>
      <w:r>
        <w:br/>
        <w:t>Sich in die keusche Mutter goß,</w:t>
      </w:r>
      <w:r>
        <w:br/>
        <w:t>Ein Maidlin trug ein heimlich Pfand,</w:t>
      </w:r>
      <w:r>
        <w:br/>
        <w:t>Daß der Natur war unbekannt.</w:t>
      </w:r>
    </w:p>
    <w:p w14:paraId="3C54A339" w14:textId="77777777" w:rsidR="00B044AB" w:rsidRDefault="00B044AB" w:rsidP="00B044AB">
      <w:pPr>
        <w:pStyle w:val="StandardWeb"/>
      </w:pPr>
      <w:r>
        <w:t>4. Das züchtig Haus des Herzens zart</w:t>
      </w:r>
      <w:r>
        <w:br/>
        <w:t>Gar bald ein Tempel Gottes ward.</w:t>
      </w:r>
      <w:r>
        <w:br/>
        <w:t>Die kein Mann rühret noch erkannt,</w:t>
      </w:r>
      <w:r>
        <w:br/>
        <w:t>Von Gottes Wort man sie schwanger fand.</w:t>
      </w:r>
    </w:p>
    <w:p w14:paraId="1606997D" w14:textId="77777777" w:rsidR="00B044AB" w:rsidRDefault="00B044AB" w:rsidP="00B044AB">
      <w:pPr>
        <w:pStyle w:val="StandardWeb"/>
      </w:pPr>
      <w:r>
        <w:t>5. Die edle Mutter hat geborn,</w:t>
      </w:r>
      <w:r>
        <w:br/>
        <w:t>Den Gabriel verhieß zuvorn,</w:t>
      </w:r>
      <w:r>
        <w:br/>
        <w:t>Den Sankt Johannes mit Springen zeigt,</w:t>
      </w:r>
      <w:r>
        <w:br/>
        <w:t>Da er noch lag in Mutters Leib.</w:t>
      </w:r>
    </w:p>
    <w:p w14:paraId="163B0F0E" w14:textId="77777777" w:rsidR="00B044AB" w:rsidRDefault="00B044AB" w:rsidP="00B044AB">
      <w:pPr>
        <w:pStyle w:val="StandardWeb"/>
      </w:pPr>
      <w:r>
        <w:t>6. Er lag in Heu mit Armut groß,</w:t>
      </w:r>
      <w:r>
        <w:br/>
        <w:t>Die Krippen hart ihn nicht verdroß,</w:t>
      </w:r>
      <w:r>
        <w:br/>
        <w:t>Es ward ein kleine Milch sein Speis,</w:t>
      </w:r>
      <w:r>
        <w:br/>
        <w:t>Der nie kein Vöglin hungern ließ.</w:t>
      </w:r>
    </w:p>
    <w:p w14:paraId="72BD39DD" w14:textId="77777777" w:rsidR="00B044AB" w:rsidRDefault="00B044AB" w:rsidP="00B044AB">
      <w:pPr>
        <w:pStyle w:val="StandardWeb"/>
      </w:pPr>
      <w:r>
        <w:t>7. Des Himmels Chör sich freuen drob</w:t>
      </w:r>
      <w:r>
        <w:br/>
        <w:t>Und die Engel singen Gott Lob;</w:t>
      </w:r>
      <w:r>
        <w:br/>
        <w:t>Den armen Hirten wird vermeldt</w:t>
      </w:r>
      <w:r>
        <w:br/>
        <w:t>Der Hirt uns Schöpfer aller Welt.</w:t>
      </w:r>
    </w:p>
    <w:p w14:paraId="6061D2D0" w14:textId="77777777" w:rsidR="00B044AB" w:rsidRDefault="00B044AB" w:rsidP="00B044AB">
      <w:pPr>
        <w:pStyle w:val="StandardWeb"/>
      </w:pPr>
      <w:r>
        <w:t>8. Lob, Ehr und Dank sei dir gesagt,</w:t>
      </w:r>
      <w:r>
        <w:br/>
        <w:t>Christ, geborn von der reinen Magd,</w:t>
      </w:r>
      <w:r>
        <w:br/>
        <w:t>Mit Vater und dem heilgen Geist,</w:t>
      </w:r>
      <w:r>
        <w:br/>
        <w:t>Von nun an bis in Ewigkeit.</w:t>
      </w:r>
    </w:p>
    <w:p w14:paraId="7CA66B9F" w14:textId="77777777" w:rsidR="00B044AB" w:rsidRDefault="00B044AB" w:rsidP="00B044AB">
      <w:pPr>
        <w:pStyle w:val="berschrift1"/>
      </w:pPr>
      <w:r>
        <w:rPr>
          <w:rStyle w:val="screen-reader-text"/>
        </w:rPr>
        <w:t>Der Du bist drei in Einigkeit</w:t>
      </w:r>
      <w:r>
        <w:t xml:space="preserve"> </w:t>
      </w:r>
    </w:p>
    <w:p w14:paraId="177B9D50" w14:textId="77777777" w:rsidR="00B044AB" w:rsidRDefault="00B044AB" w:rsidP="00B044AB">
      <w:pPr>
        <w:pStyle w:val="StandardWeb"/>
      </w:pPr>
      <w:r>
        <w:t>Der du bist drei in Einigkeit,</w:t>
      </w:r>
      <w:r>
        <w:br/>
        <w:t>Ein wahrer Gott von Ewigkeit;</w:t>
      </w:r>
      <w:r>
        <w:br/>
        <w:t>Die Sonn‘ mit dem Tag von uns weicht:</w:t>
      </w:r>
      <w:r>
        <w:br/>
        <w:t>Laß leuchten uns dein göttlich Licht.</w:t>
      </w:r>
    </w:p>
    <w:p w14:paraId="7C4EC4ED" w14:textId="77777777" w:rsidR="00B044AB" w:rsidRDefault="00B044AB" w:rsidP="00B044AB">
      <w:pPr>
        <w:pStyle w:val="StandardWeb"/>
      </w:pPr>
      <w:r>
        <w:t>2. Des Morgens, Gott, dich loben wir,</w:t>
      </w:r>
      <w:r>
        <w:br/>
        <w:t>Des Abends auch beten für dir,</w:t>
      </w:r>
      <w:r>
        <w:br/>
        <w:t>Unser armes Lied rühmt dich</w:t>
      </w:r>
      <w:r>
        <w:br/>
        <w:t>Jetzt und immer und ewiglich.</w:t>
      </w:r>
    </w:p>
    <w:p w14:paraId="74E5A125" w14:textId="77777777" w:rsidR="00B044AB" w:rsidRDefault="00B044AB" w:rsidP="00B044AB">
      <w:pPr>
        <w:pStyle w:val="StandardWeb"/>
      </w:pPr>
      <w:r>
        <w:t>3. Gott Vater, dem sei ewig Ehr,</w:t>
      </w:r>
      <w:r>
        <w:br/>
        <w:t>Gott Sohn der ist der einig‘ Herr,</w:t>
      </w:r>
      <w:r>
        <w:br/>
        <w:t>Und dem Tröster heiligen Geist,</w:t>
      </w:r>
      <w:r>
        <w:br/>
        <w:t>Von nun an bis in Ewigkeit.</w:t>
      </w:r>
    </w:p>
    <w:p w14:paraId="34C2E69B" w14:textId="77777777" w:rsidR="00B044AB" w:rsidRDefault="00B044AB" w:rsidP="00B044AB">
      <w:pPr>
        <w:pStyle w:val="berschrift1"/>
      </w:pPr>
      <w:r>
        <w:rPr>
          <w:rStyle w:val="screen-reader-text"/>
        </w:rPr>
        <w:t>Ein feste Burg</w:t>
      </w:r>
      <w:r>
        <w:t xml:space="preserve"> </w:t>
      </w:r>
    </w:p>
    <w:p w14:paraId="341592A3" w14:textId="77777777" w:rsidR="00B044AB" w:rsidRDefault="00B044AB" w:rsidP="00B044AB">
      <w:pPr>
        <w:pStyle w:val="StandardWeb"/>
      </w:pPr>
      <w:r>
        <w:rPr>
          <w:rStyle w:val="Fett"/>
        </w:rPr>
        <w:t>Der 46. Psalm: „Deus noster refugium et virtus“</w:t>
      </w:r>
    </w:p>
    <w:p w14:paraId="3AA7583F" w14:textId="77777777" w:rsidR="00B044AB" w:rsidRDefault="00B044AB" w:rsidP="00B044AB">
      <w:pPr>
        <w:pStyle w:val="StandardWeb"/>
      </w:pPr>
      <w:r>
        <w:t>1. Ein feste Burg ist unser Gott,</w:t>
      </w:r>
      <w:r>
        <w:br/>
        <w:t>Ein gute Wehr und Waffen.</w:t>
      </w:r>
      <w:r>
        <w:br/>
        <w:t>Er hilft uns frei aus aller Not,</w:t>
      </w:r>
      <w:r>
        <w:br/>
        <w:t>Die uns jetzt hat betroffen.</w:t>
      </w:r>
      <w:r>
        <w:br/>
        <w:t>Der alt böse Feind</w:t>
      </w:r>
      <w:r>
        <w:br/>
        <w:t>Mit Ernst ers jetzt meint,</w:t>
      </w:r>
      <w:r>
        <w:br/>
        <w:t>Groß Macht und viel List</w:t>
      </w:r>
      <w:r>
        <w:br/>
        <w:t>Sein grausam Rüstung ist,</w:t>
      </w:r>
      <w:r>
        <w:br/>
        <w:t>Auf Erd ist nicht seinesgleichen.</w:t>
      </w:r>
    </w:p>
    <w:p w14:paraId="40F14B58" w14:textId="77777777" w:rsidR="00B044AB" w:rsidRDefault="00B044AB" w:rsidP="00B044AB">
      <w:pPr>
        <w:pStyle w:val="StandardWeb"/>
      </w:pPr>
      <w:r>
        <w:t>2. Mit unsrer Macht ist nichts getan,</w:t>
      </w:r>
      <w:r>
        <w:br/>
        <w:t>Wir sind gar bald verloren,</w:t>
      </w:r>
      <w:r>
        <w:br/>
        <w:t>Es streit für uns der Rechte Mann,</w:t>
      </w:r>
      <w:r>
        <w:br/>
        <w:t>Den Gott hat selbst erkoren.</w:t>
      </w:r>
      <w:r>
        <w:br/>
        <w:t>Fragst du, wer der ist?</w:t>
      </w:r>
      <w:r>
        <w:br/>
        <w:t>Es heißt Jesu Christ,</w:t>
      </w:r>
      <w:r>
        <w:br/>
        <w:t>Der Herr Zebaoth,</w:t>
      </w:r>
      <w:r>
        <w:br/>
        <w:t>Und ist kein ander Gott,</w:t>
      </w:r>
      <w:r>
        <w:br/>
        <w:t>Das Feld muß er behalten.</w:t>
      </w:r>
    </w:p>
    <w:p w14:paraId="03E43C60" w14:textId="77777777" w:rsidR="00B044AB" w:rsidRDefault="00B044AB" w:rsidP="00B044AB">
      <w:pPr>
        <w:pStyle w:val="StandardWeb"/>
      </w:pPr>
      <w:r>
        <w:t>3. Und wenn die Welt voll Teufel wär</w:t>
      </w:r>
      <w:r>
        <w:br/>
        <w:t>Und wollt uns gar verschlingen,</w:t>
      </w:r>
      <w:r>
        <w:br/>
        <w:t>So fürchten wir uns nicht so sehr,</w:t>
      </w:r>
      <w:r>
        <w:br/>
        <w:t>Es soll uns doch gelingen.</w:t>
      </w:r>
      <w:r>
        <w:br/>
        <w:t>Der Fürst dieser Welt,</w:t>
      </w:r>
      <w:r>
        <w:br/>
        <w:t>Wie saur er sich stellt,</w:t>
      </w:r>
      <w:r>
        <w:br/>
        <w:t>Tut er uns doch nicht,</w:t>
      </w:r>
      <w:r>
        <w:br/>
        <w:t>Das macht, er ist gericht,</w:t>
      </w:r>
      <w:r>
        <w:br/>
        <w:t>Ein Wörtlein kann ihn fällen.</w:t>
      </w:r>
    </w:p>
    <w:p w14:paraId="65ECD456" w14:textId="77777777" w:rsidR="00B044AB" w:rsidRDefault="00B044AB" w:rsidP="00B044AB">
      <w:pPr>
        <w:pStyle w:val="StandardWeb"/>
      </w:pPr>
      <w:r>
        <w:t>4. Das Wort sie sollen lassen stahn</w:t>
      </w:r>
      <w:r>
        <w:br/>
        <w:t>Und keinen Dank dazu haben,</w:t>
      </w:r>
      <w:r>
        <w:br/>
        <w:t>Er ist bei uns wohl auf dem Plan</w:t>
      </w:r>
      <w:r>
        <w:br/>
        <w:t>Mit seinem Geist und Gaben.</w:t>
      </w:r>
      <w:r>
        <w:br/>
        <w:t>Nehmen sie den Leib,</w:t>
      </w:r>
      <w:r>
        <w:br/>
        <w:t>Gut, Ehr, Kind und Weib,</w:t>
      </w:r>
      <w:r>
        <w:br/>
        <w:t>Laß fahren dahin,</w:t>
      </w:r>
      <w:r>
        <w:br/>
        <w:t>Sie habens kein Gewinn,</w:t>
      </w:r>
      <w:r>
        <w:br/>
        <w:t>Das Reich muß uns doch bleiben.</w:t>
      </w:r>
    </w:p>
    <w:p w14:paraId="3AA7050D" w14:textId="77777777" w:rsidR="00B044AB" w:rsidRDefault="00B044AB" w:rsidP="00B044AB">
      <w:pPr>
        <w:pStyle w:val="berschrift1"/>
      </w:pPr>
      <w:r>
        <w:rPr>
          <w:rStyle w:val="screen-reader-text"/>
        </w:rPr>
        <w:t>Ein neues Lied</w:t>
      </w:r>
      <w:r>
        <w:t xml:space="preserve"> wir heben an</w:t>
      </w:r>
    </w:p>
    <w:p w14:paraId="34798D9A" w14:textId="77777777" w:rsidR="00B044AB" w:rsidRDefault="00B044AB" w:rsidP="00B044AB">
      <w:pPr>
        <w:pStyle w:val="StandardWeb"/>
      </w:pPr>
      <w:r>
        <w:rPr>
          <w:rStyle w:val="Fett"/>
        </w:rPr>
        <w:t>Ein neu Lied von den zweyen Marterern Christi, zu Brüssel von den Sophisten zu Löwen verbrannt.</w:t>
      </w:r>
    </w:p>
    <w:p w14:paraId="363A2A88" w14:textId="77777777" w:rsidR="00B044AB" w:rsidRDefault="00B044AB" w:rsidP="00B044AB">
      <w:pPr>
        <w:pStyle w:val="StandardWeb"/>
      </w:pPr>
      <w:r>
        <w:t>1. Ein neues Lied wir heben an,</w:t>
      </w:r>
      <w:r>
        <w:br/>
        <w:t>Des wallt Gott, unser Herre,</w:t>
      </w:r>
      <w:r>
        <w:br/>
        <w:t>Zu singen, was Gott hat getan</w:t>
      </w:r>
      <w:r>
        <w:br/>
        <w:t>Zu seinem Lob und Ehre.</w:t>
      </w:r>
      <w:r>
        <w:br/>
        <w:t>Zu Brüssel in dem Niederland</w:t>
      </w:r>
      <w:r>
        <w:br/>
        <w:t>Wohl durch zween junge Knaben</w:t>
      </w:r>
      <w:r>
        <w:br/>
        <w:t>Hat er sein Wundermacht bekannt,</w:t>
      </w:r>
      <w:r>
        <w:br/>
        <w:t>Die er mit seinen Gaben</w:t>
      </w:r>
      <w:r>
        <w:br/>
        <w:t>So reichlich hat gezieret.</w:t>
      </w:r>
    </w:p>
    <w:p w14:paraId="707E7839" w14:textId="77777777" w:rsidR="00B044AB" w:rsidRDefault="00B044AB" w:rsidP="00B044AB">
      <w:pPr>
        <w:pStyle w:val="StandardWeb"/>
      </w:pPr>
      <w:r>
        <w:t>2. Der Erst recht wohl Johannes heißt</w:t>
      </w:r>
      <w:r>
        <w:br/>
        <w:t>So reich an Gottes Hulden,</w:t>
      </w:r>
      <w:r>
        <w:br/>
        <w:t>Sei Bruder Heinrich nach dem Geist,</w:t>
      </w:r>
      <w:r>
        <w:br/>
        <w:t>Ein rechter Christ ohn Schulden.</w:t>
      </w:r>
      <w:r>
        <w:br/>
        <w:t>Von dieser Welt geschieden sind,</w:t>
      </w:r>
      <w:r>
        <w:br/>
        <w:t>Sie han die Kron erworben,</w:t>
      </w:r>
      <w:r>
        <w:br/>
        <w:t>Recht wie die frummen Gotteskind</w:t>
      </w:r>
      <w:r>
        <w:br/>
        <w:t>Für sein Wort sind gestorben,</w:t>
      </w:r>
      <w:r>
        <w:br/>
        <w:t>Sein Marter sind sie worden.</w:t>
      </w:r>
    </w:p>
    <w:p w14:paraId="3ED71439" w14:textId="77777777" w:rsidR="00B044AB" w:rsidRDefault="00B044AB" w:rsidP="00B044AB">
      <w:pPr>
        <w:pStyle w:val="StandardWeb"/>
      </w:pPr>
      <w:r>
        <w:t>3. Der alte Feind sie fangen ließ,</w:t>
      </w:r>
      <w:r>
        <w:br/>
        <w:t>Erschreckt sie lang mit Dräuen,</w:t>
      </w:r>
      <w:r>
        <w:br/>
        <w:t>Das Wort Gotts er sie leugne hieß,</w:t>
      </w:r>
      <w:r>
        <w:br/>
        <w:t>Mit List auch wollt sie täuben.</w:t>
      </w:r>
      <w:r>
        <w:br/>
        <w:t>Von Löwen der Sophisten viel,</w:t>
      </w:r>
      <w:r>
        <w:br/>
        <w:t>Mit ihrer Kunst verloren,</w:t>
      </w:r>
      <w:r>
        <w:br/>
        <w:t>Versammlet er zu diesem Spiel.</w:t>
      </w:r>
      <w:r>
        <w:br/>
        <w:t>Der Geist macht sie zu Toren,</w:t>
      </w:r>
      <w:r>
        <w:br/>
        <w:t>Sie kunnten nichts gewinnen.</w:t>
      </w:r>
    </w:p>
    <w:p w14:paraId="5C2FAFBD" w14:textId="77777777" w:rsidR="00B044AB" w:rsidRDefault="00B044AB" w:rsidP="00B044AB">
      <w:pPr>
        <w:pStyle w:val="StandardWeb"/>
      </w:pPr>
      <w:r>
        <w:t>4. Sie sungen süß, sie sungen saur,</w:t>
      </w:r>
      <w:r>
        <w:br/>
        <w:t>Versuchten manche Listen,</w:t>
      </w:r>
      <w:r>
        <w:br/>
        <w:t>Die Knaben standen wie ein Maur,</w:t>
      </w:r>
      <w:r>
        <w:br/>
        <w:t>Verachten die Sophisten.</w:t>
      </w:r>
      <w:r>
        <w:br/>
        <w:t>Den alten Feind das sehr verdroß,</w:t>
      </w:r>
      <w:r>
        <w:br/>
        <w:t>Daß er war überwunden</w:t>
      </w:r>
      <w:r>
        <w:br/>
        <w:t>Von solchen Jungen, er so groß;</w:t>
      </w:r>
      <w:r>
        <w:br/>
        <w:t>Er ward voll Zorn von Stunden,</w:t>
      </w:r>
      <w:r>
        <w:br/>
        <w:t>Gedacht sie zu verbrennen.</w:t>
      </w:r>
    </w:p>
    <w:p w14:paraId="2C75C81E" w14:textId="77777777" w:rsidR="00B044AB" w:rsidRDefault="00B044AB" w:rsidP="00B044AB">
      <w:pPr>
        <w:pStyle w:val="StandardWeb"/>
      </w:pPr>
      <w:r>
        <w:t>5. Sie raubten ihn das Klosterkleid,</w:t>
      </w:r>
      <w:r>
        <w:br/>
        <w:t>Die Weib sie ihn auch nahmen.</w:t>
      </w:r>
      <w:r>
        <w:br/>
        <w:t>Die Knaben waren des bereit,</w:t>
      </w:r>
      <w:r>
        <w:br/>
        <w:t>Sie sprachen fröhlich Amen.</w:t>
      </w:r>
      <w:r>
        <w:br/>
        <w:t>Sie dankten ihrem Vater Gott,</w:t>
      </w:r>
      <w:r>
        <w:br/>
        <w:t>Daß sie los sollten werden</w:t>
      </w:r>
      <w:r>
        <w:br/>
        <w:t>Des Teufels Larvenspiel und Spott,</w:t>
      </w:r>
      <w:r>
        <w:br/>
        <w:t>Darin durch falsche Bärden</w:t>
      </w:r>
      <w:r>
        <w:br/>
        <w:t>Die Welt er gar betreuget.</w:t>
      </w:r>
    </w:p>
    <w:p w14:paraId="3D8AF44D" w14:textId="77777777" w:rsidR="00B044AB" w:rsidRDefault="00B044AB" w:rsidP="00B044AB">
      <w:pPr>
        <w:pStyle w:val="StandardWeb"/>
      </w:pPr>
      <w:r>
        <w:t>6. Da schickt Gott durch sein Gnad also,</w:t>
      </w:r>
      <w:r>
        <w:br/>
        <w:t>Daß sie recht Priester werden,</w:t>
      </w:r>
      <w:r>
        <w:br/>
        <w:t>Sie selbst ihm mußten opfern do</w:t>
      </w:r>
      <w:r>
        <w:br/>
        <w:t>Und gehn im Christusorden,</w:t>
      </w:r>
      <w:r>
        <w:br/>
        <w:t>Der Welt ganz abgestorben sein,</w:t>
      </w:r>
      <w:r>
        <w:br/>
        <w:t>Die Heuchelei ablegen,</w:t>
      </w:r>
      <w:r>
        <w:br/>
        <w:t>Zum Himmel kommen frei und rein,</w:t>
      </w:r>
      <w:r>
        <w:br/>
        <w:t>Die Möncherei ausfegen</w:t>
      </w:r>
      <w:r>
        <w:br/>
        <w:t>Und Menschentand hie lassen.</w:t>
      </w:r>
    </w:p>
    <w:p w14:paraId="16CAF9CE" w14:textId="77777777" w:rsidR="00B044AB" w:rsidRDefault="00B044AB" w:rsidP="00B044AB">
      <w:pPr>
        <w:pStyle w:val="StandardWeb"/>
      </w:pPr>
      <w:r>
        <w:t>7. Man schrieb ihn vor ein Brieflein klein,</w:t>
      </w:r>
      <w:r>
        <w:br/>
        <w:t>Das hieß man sie selbst lesen.</w:t>
      </w:r>
      <w:r>
        <w:br/>
        <w:t>Die Stück sie zeichten alle drein,</w:t>
      </w:r>
      <w:r>
        <w:br/>
        <w:t>Was ihr Glaub war gewesen.</w:t>
      </w:r>
      <w:r>
        <w:br/>
        <w:t>Der höchste Irrtum dieser war:</w:t>
      </w:r>
      <w:r>
        <w:br/>
        <w:t>Man muß allein Gott glauben,</w:t>
      </w:r>
      <w:r>
        <w:br/>
        <w:t>Der Mensch leugt und treugt immerdar,</w:t>
      </w:r>
      <w:r>
        <w:br/>
        <w:t>Dem soll man nichts vertrauen.</w:t>
      </w:r>
      <w:r>
        <w:br/>
        <w:t>Des mußten sie verbrennen.</w:t>
      </w:r>
    </w:p>
    <w:p w14:paraId="03DE006C" w14:textId="77777777" w:rsidR="00B044AB" w:rsidRDefault="00B044AB" w:rsidP="00B044AB">
      <w:pPr>
        <w:pStyle w:val="StandardWeb"/>
      </w:pPr>
      <w:r>
        <w:t>8. Zwei große Feur sie zundten an,</w:t>
      </w:r>
      <w:r>
        <w:br/>
        <w:t>Die Knaben sie her brachten.</w:t>
      </w:r>
      <w:r>
        <w:br/>
        <w:t>Es nahm groß Wunder jedermann,</w:t>
      </w:r>
      <w:r>
        <w:br/>
        <w:t>Daß sie solch Pein verachten.</w:t>
      </w:r>
      <w:r>
        <w:br/>
        <w:t>Mit Freuden sie sich gaben drein,</w:t>
      </w:r>
      <w:r>
        <w:br/>
        <w:t>Mit Gottes Lob und Singen.</w:t>
      </w:r>
      <w:r>
        <w:br/>
        <w:t>Der Mut war den Sophisten klein</w:t>
      </w:r>
      <w:r>
        <w:br/>
        <w:t>Vor diesen neuen Dingen,</w:t>
      </w:r>
      <w:r>
        <w:br/>
        <w:t>Da sich Gott ließ so merken.</w:t>
      </w:r>
    </w:p>
    <w:p w14:paraId="76C2E5A1" w14:textId="77777777" w:rsidR="00B044AB" w:rsidRDefault="00B044AB" w:rsidP="00B044AB">
      <w:pPr>
        <w:pStyle w:val="StandardWeb"/>
      </w:pPr>
      <w:r>
        <w:t>9. Noch lassen sie ihr Lügen nicht,</w:t>
      </w:r>
      <w:r>
        <w:br/>
        <w:t>Den großen Mord zu schmücken.</w:t>
      </w:r>
      <w:r>
        <w:br/>
        <w:t>Sie geben vor ein falsch Gedicht,</w:t>
      </w:r>
      <w:r>
        <w:br/>
        <w:t>Ihr Gwissen tut sie drücken.</w:t>
      </w:r>
      <w:r>
        <w:br/>
        <w:t>Die Heilgen Gotts auch nach dem Tod</w:t>
      </w:r>
      <w:r>
        <w:br/>
        <w:t>Von ihn gelästert werden,</w:t>
      </w:r>
      <w:r>
        <w:br/>
        <w:t>Sie sagen: In der letzten Not</w:t>
      </w:r>
      <w:r>
        <w:br/>
        <w:t>Die Knaben noch auf Erben</w:t>
      </w:r>
      <w:r>
        <w:br/>
        <w:t>Sie sollen han umkehret.</w:t>
      </w:r>
    </w:p>
    <w:p w14:paraId="2DF04CBF" w14:textId="77777777" w:rsidR="00B044AB" w:rsidRDefault="00B044AB" w:rsidP="00B044AB">
      <w:pPr>
        <w:pStyle w:val="StandardWeb"/>
      </w:pPr>
      <w:r>
        <w:t>10. Die laß man lügen immerhin,</w:t>
      </w:r>
      <w:r>
        <w:br/>
        <w:t>Sie habens kleinen Frommen.</w:t>
      </w:r>
      <w:r>
        <w:br/>
        <w:t>Wir sollen danken Gott darin,</w:t>
      </w:r>
      <w:r>
        <w:br/>
        <w:t>Sein Wort ist wiederkommen.</w:t>
      </w:r>
      <w:r>
        <w:br/>
        <w:t>Der Sommer ist hart vor der Tür,</w:t>
      </w:r>
      <w:r>
        <w:br/>
        <w:t>Der Winter ist vergangen,</w:t>
      </w:r>
      <w:r>
        <w:br/>
        <w:t>Die zarten Blümlein gehn herfür;</w:t>
      </w:r>
      <w:r>
        <w:br/>
        <w:t>Der das hat angefangen,</w:t>
      </w:r>
      <w:r>
        <w:br/>
        <w:t>Der wird es wohl vollenden.</w:t>
      </w:r>
    </w:p>
    <w:p w14:paraId="76BD0D94" w14:textId="77777777" w:rsidR="00B044AB" w:rsidRDefault="00B044AB" w:rsidP="00B044AB">
      <w:pPr>
        <w:pStyle w:val="StandardWeb"/>
      </w:pPr>
      <w:r>
        <w:t>11. Der Schimmel sie nun gereuet hat,</w:t>
      </w:r>
      <w:r>
        <w:br/>
        <w:t>Sie wolltens gern schön machen.</w:t>
      </w:r>
      <w:r>
        <w:br/>
        <w:t>Sie dürfen nicht rühmen sich der Tat,</w:t>
      </w:r>
      <w:r>
        <w:br/>
        <w:t>Sie bergen fast die Sachen.</w:t>
      </w:r>
      <w:r>
        <w:br/>
        <w:t>Die Schand im Herzen beißet sie</w:t>
      </w:r>
      <w:r>
        <w:br/>
        <w:t>Und klagens ihrn Genossen,</w:t>
      </w:r>
      <w:r>
        <w:br/>
        <w:t>Doch kann der Geist nicht schweigen hie:</w:t>
      </w:r>
      <w:r>
        <w:br/>
        <w:t>Des Abels Blut vergossen,</w:t>
      </w:r>
      <w:r>
        <w:br/>
        <w:t>Es muß den Kain melden.</w:t>
      </w:r>
    </w:p>
    <w:p w14:paraId="4DBEF0EF" w14:textId="77777777" w:rsidR="00B044AB" w:rsidRDefault="00B044AB" w:rsidP="00B044AB">
      <w:pPr>
        <w:pStyle w:val="StandardWeb"/>
      </w:pPr>
      <w:r>
        <w:t>12. Die Aschen will nicht lassen ab,</w:t>
      </w:r>
      <w:r>
        <w:br/>
        <w:t>Sie stäubt in allen Landen.</w:t>
      </w:r>
      <w:r>
        <w:br/>
        <w:t>Hie hilft kein Bach, Loch, Grub noch Grab,</w:t>
      </w:r>
      <w:r>
        <w:br/>
        <w:t>Sie macht den Feind zuschanden.</w:t>
      </w:r>
      <w:r>
        <w:br/>
        <w:t>Die er im Leben durch den Mord</w:t>
      </w:r>
      <w:r>
        <w:br/>
        <w:t>Zu schweigen hat gedrungen,</w:t>
      </w:r>
      <w:r>
        <w:br/>
        <w:t>Die muß er tot an allem Ort</w:t>
      </w:r>
      <w:r>
        <w:br/>
        <w:t>Mit aller Stimm und Zungen</w:t>
      </w:r>
      <w:r>
        <w:br/>
        <w:t>Gar fröhlich lassen singen.</w:t>
      </w:r>
    </w:p>
    <w:p w14:paraId="091976AA" w14:textId="77777777" w:rsidR="00B044AB" w:rsidRDefault="00B044AB" w:rsidP="00B044AB">
      <w:pPr>
        <w:pStyle w:val="berschrift1"/>
      </w:pPr>
      <w:r>
        <w:rPr>
          <w:rStyle w:val="screen-reader-text"/>
        </w:rPr>
        <w:t>Erhalt uns, Herr, bei Deinem Wort</w:t>
      </w:r>
      <w:r>
        <w:t xml:space="preserve"> </w:t>
      </w:r>
    </w:p>
    <w:p w14:paraId="30EA0CE2" w14:textId="77777777" w:rsidR="00B044AB" w:rsidRDefault="00B044AB" w:rsidP="00B044AB">
      <w:pPr>
        <w:pStyle w:val="StandardWeb"/>
      </w:pPr>
      <w:r>
        <w:t>1. Erhalt uns, Herr, bei deinem Wort</w:t>
      </w:r>
      <w:r>
        <w:br/>
        <w:t>Und steur des Papsts und Türken Mord,</w:t>
      </w:r>
      <w:r>
        <w:br/>
        <w:t>Die Jesum Christum, deinen Sohn,</w:t>
      </w:r>
      <w:r>
        <w:br/>
        <w:t>Wollen stürzen von deinem Thron!</w:t>
      </w:r>
    </w:p>
    <w:p w14:paraId="1DFD0BA0" w14:textId="77777777" w:rsidR="00B044AB" w:rsidRDefault="00B044AB" w:rsidP="00B044AB">
      <w:pPr>
        <w:pStyle w:val="StandardWeb"/>
      </w:pPr>
      <w:r>
        <w:t>2. Beweis dein‘ Macht, Herr Jesu Christ,</w:t>
      </w:r>
      <w:r>
        <w:br/>
        <w:t>Der du Herr aller Herren bist;</w:t>
      </w:r>
      <w:r>
        <w:br/>
        <w:t>Beschirm‘ dein‘ arme Christenheit,</w:t>
      </w:r>
      <w:r>
        <w:br/>
        <w:t>Daß sie dich lob‘ in Ewigkeit!</w:t>
      </w:r>
    </w:p>
    <w:p w14:paraId="0FB3C495" w14:textId="77777777" w:rsidR="00B044AB" w:rsidRDefault="00B044AB" w:rsidP="00B044AB">
      <w:pPr>
        <w:pStyle w:val="StandardWeb"/>
      </w:pPr>
      <w:r>
        <w:t>3. Gott Heil’ger Geist, du Tröster wert,</w:t>
      </w:r>
      <w:r>
        <w:br/>
        <w:t>Gib dein’m Volk ein’rlei Sinn auf Erd‘,</w:t>
      </w:r>
      <w:r>
        <w:br/>
        <w:t>Steh bei uns in der letzten Not,</w:t>
      </w:r>
      <w:r>
        <w:br/>
        <w:t>G’leit uns ins Leben aus dem Tod!</w:t>
      </w:r>
    </w:p>
    <w:p w14:paraId="7E89383B" w14:textId="77777777" w:rsidR="00B044AB" w:rsidRDefault="00B044AB" w:rsidP="00B044AB">
      <w:pPr>
        <w:pStyle w:val="StandardWeb"/>
      </w:pPr>
      <w:r>
        <w:rPr>
          <w:rStyle w:val="Fett"/>
        </w:rPr>
        <w:t>Von Justus Jonas stammen die Strophen:</w:t>
      </w:r>
    </w:p>
    <w:p w14:paraId="713F20CC" w14:textId="77777777" w:rsidR="00B044AB" w:rsidRDefault="00B044AB" w:rsidP="00B044AB">
      <w:pPr>
        <w:pStyle w:val="StandardWeb"/>
      </w:pPr>
      <w:r>
        <w:t>Ihr‘ Anschläg‘, Herr, zu nichte mach‘</w:t>
      </w:r>
      <w:r>
        <w:br/>
        <w:t>laß sie treffen die böse Sach‘,</w:t>
      </w:r>
      <w:r>
        <w:br/>
        <w:t>und stürz‘ sie in die Grub‘ hinein,</w:t>
      </w:r>
      <w:r>
        <w:br/>
        <w:t>die sie machen den Christen dein.</w:t>
      </w:r>
    </w:p>
    <w:p w14:paraId="1DDA2B92" w14:textId="77777777" w:rsidR="00B044AB" w:rsidRDefault="00B044AB" w:rsidP="00B044AB">
      <w:pPr>
        <w:pStyle w:val="StandardWeb"/>
      </w:pPr>
      <w:r>
        <w:t>So werden sie erkennen doch,</w:t>
      </w:r>
      <w:r>
        <w:br/>
        <w:t>daß du, o Herr Gott! lebest noch</w:t>
      </w:r>
      <w:r>
        <w:br/>
        <w:t>und hilf’st gewaltig deiner Schaar,</w:t>
      </w:r>
      <w:r>
        <w:br/>
        <w:t>die sich auf dich verlässet gar.</w:t>
      </w:r>
    </w:p>
    <w:p w14:paraId="01D2C6C7" w14:textId="77777777" w:rsidR="00B044AB" w:rsidRDefault="00B044AB" w:rsidP="00B044AB">
      <w:pPr>
        <w:pStyle w:val="berschrift1"/>
      </w:pPr>
      <w:r>
        <w:rPr>
          <w:rStyle w:val="screen-reader-text"/>
        </w:rPr>
        <w:t>Es spricht der Unweisen Mund</w:t>
      </w:r>
      <w:r>
        <w:t xml:space="preserve"> </w:t>
      </w:r>
    </w:p>
    <w:p w14:paraId="0E206E3A" w14:textId="77777777" w:rsidR="00B044AB" w:rsidRDefault="00B044AB" w:rsidP="00B044AB">
      <w:pPr>
        <w:pStyle w:val="StandardWeb"/>
      </w:pPr>
      <w:r>
        <w:rPr>
          <w:rStyle w:val="Fett"/>
        </w:rPr>
        <w:t>Der 14. Psalm: „Dixit insipiens in corde“ Auf dem Ton „Salvum me fac“</w:t>
      </w:r>
    </w:p>
    <w:p w14:paraId="0D3167D0" w14:textId="77777777" w:rsidR="00B044AB" w:rsidRDefault="00B044AB" w:rsidP="00B044AB">
      <w:pPr>
        <w:pStyle w:val="StandardWeb"/>
      </w:pPr>
      <w:r>
        <w:t>1. Es spricht der Unweisen Mund wohl:</w:t>
      </w:r>
      <w:r>
        <w:br/>
        <w:t>Den rechten Gott wir meinen;</w:t>
      </w:r>
      <w:r>
        <w:br/>
        <w:t>Doch ist ihr Herz Unglaubens voll,</w:t>
      </w:r>
      <w:r>
        <w:br/>
        <w:t>Mit Tat sie ihn verneinen.</w:t>
      </w:r>
      <w:r>
        <w:br/>
        <w:t>Ihr Wesen ist verderbet zwar,</w:t>
      </w:r>
      <w:r>
        <w:br/>
        <w:t>Vor Gott ist es ein Greuel gar;</w:t>
      </w:r>
      <w:r>
        <w:br/>
        <w:t>Es tut ihr keiner kein Gut.</w:t>
      </w:r>
    </w:p>
    <w:p w14:paraId="3B685EA5" w14:textId="77777777" w:rsidR="00B044AB" w:rsidRDefault="00B044AB" w:rsidP="00B044AB">
      <w:pPr>
        <w:pStyle w:val="StandardWeb"/>
      </w:pPr>
      <w:r>
        <w:t>2. Gott selbst vom Himmel sah herab</w:t>
      </w:r>
      <w:r>
        <w:br/>
        <w:t>Auf aller Menschen Kinden,</w:t>
      </w:r>
      <w:r>
        <w:br/>
        <w:t>Zu schauen sie er sich begab,</w:t>
      </w:r>
      <w:r>
        <w:br/>
        <w:t>Ob er jemand würd finden,</w:t>
      </w:r>
      <w:r>
        <w:br/>
        <w:t>Der sein Verstand gerichtet hatt,</w:t>
      </w:r>
      <w:r>
        <w:br/>
        <w:t>Mit Ernst nach Gottes Worten Tat</w:t>
      </w:r>
      <w:r>
        <w:br/>
        <w:t>Und fragt nach seinem Willen.</w:t>
      </w:r>
    </w:p>
    <w:p w14:paraId="2E03AFBE" w14:textId="77777777" w:rsidR="00B044AB" w:rsidRDefault="00B044AB" w:rsidP="00B044AB">
      <w:pPr>
        <w:pStyle w:val="StandardWeb"/>
      </w:pPr>
      <w:r>
        <w:t>3. Da war niemand auf rechter Bahn,</w:t>
      </w:r>
      <w:r>
        <w:br/>
        <w:t>Sie warn all ausschritten,</w:t>
      </w:r>
      <w:r>
        <w:br/>
        <w:t>Ein jeder ging nach seinem Wahn</w:t>
      </w:r>
      <w:r>
        <w:br/>
        <w:t>Und hielt verlorne Sitten.</w:t>
      </w:r>
      <w:r>
        <w:br/>
        <w:t>Es tät ihr keiner doch kein Gut,</w:t>
      </w:r>
      <w:r>
        <w:br/>
        <w:t>Wiewohl gar viel betrog der Mut,</w:t>
      </w:r>
      <w:r>
        <w:br/>
        <w:t>Ihr Tun müßt Gott gefallen.</w:t>
      </w:r>
    </w:p>
    <w:p w14:paraId="5E79D0A8" w14:textId="77777777" w:rsidR="00B044AB" w:rsidRDefault="00B044AB" w:rsidP="00B044AB">
      <w:pPr>
        <w:pStyle w:val="StandardWeb"/>
      </w:pPr>
      <w:r>
        <w:t>4. Wie lang wollen unwissend sein,</w:t>
      </w:r>
      <w:r>
        <w:br/>
        <w:t>Die solche Müh aufladen</w:t>
      </w:r>
      <w:r>
        <w:br/>
        <w:t>Und fressen dafür das Volk mein</w:t>
      </w:r>
      <w:r>
        <w:br/>
        <w:t>Und nährn sich mit seim Schaden?</w:t>
      </w:r>
      <w:r>
        <w:br/>
        <w:t>Es sieht ihr Trauen nicht auf Gott,</w:t>
      </w:r>
      <w:r>
        <w:br/>
        <w:t>Sie rufen ihm nicht in der Not,</w:t>
      </w:r>
      <w:r>
        <w:br/>
        <w:t>Sie wolln sich selbst versorgen.</w:t>
      </w:r>
    </w:p>
    <w:p w14:paraId="0246A58F" w14:textId="77777777" w:rsidR="00B044AB" w:rsidRDefault="00B044AB" w:rsidP="00B044AB">
      <w:pPr>
        <w:pStyle w:val="StandardWeb"/>
      </w:pPr>
      <w:r>
        <w:t>5. Darum ist ihr Herze nimmer still</w:t>
      </w:r>
      <w:r>
        <w:br/>
        <w:t>Und steht allzeit in Forchten;</w:t>
      </w:r>
      <w:r>
        <w:br/>
        <w:t>Gott bei den Frommen bleiben will,</w:t>
      </w:r>
      <w:r>
        <w:br/>
        <w:t>Dem sie mit Glauben horchen,</w:t>
      </w:r>
      <w:r>
        <w:br/>
        <w:t>Ihr aber schmäht des Armen Rat</w:t>
      </w:r>
      <w:r>
        <w:br/>
        <w:t>Und höhnet alles, was er sagt,</w:t>
      </w:r>
      <w:r>
        <w:br/>
        <w:t>Daß Gott sein Trost ist worden.</w:t>
      </w:r>
    </w:p>
    <w:p w14:paraId="6B4A2155" w14:textId="77777777" w:rsidR="00B044AB" w:rsidRDefault="00B044AB" w:rsidP="00B044AB">
      <w:pPr>
        <w:pStyle w:val="StandardWeb"/>
      </w:pPr>
      <w:r>
        <w:t>6. Wer soll Israel, dem armen,</w:t>
      </w:r>
      <w:r>
        <w:br/>
        <w:t>Zu Zions Heil erlangen?</w:t>
      </w:r>
      <w:r>
        <w:br/>
        <w:t>Gott wird sich seins Volks erbarmen</w:t>
      </w:r>
      <w:r>
        <w:br/>
        <w:t>Und lösen, die gefangen.</w:t>
      </w:r>
      <w:r>
        <w:br/>
        <w:t>Das wird er tun durch seinen Sohn,</w:t>
      </w:r>
      <w:r>
        <w:br/>
        <w:t>Davon wird Jakob Wonne han</w:t>
      </w:r>
      <w:r>
        <w:br/>
        <w:t>Und Israel sich freuen.</w:t>
      </w:r>
    </w:p>
    <w:p w14:paraId="1EBCB3B2" w14:textId="77777777" w:rsidR="00B044AB" w:rsidRDefault="00B044AB" w:rsidP="00B044AB">
      <w:pPr>
        <w:pStyle w:val="berschrift1"/>
      </w:pPr>
      <w:r>
        <w:rPr>
          <w:rStyle w:val="screen-reader-text"/>
        </w:rPr>
        <w:t>Es wollt uns Gott genädig sein</w:t>
      </w:r>
      <w:r>
        <w:t xml:space="preserve"> </w:t>
      </w:r>
    </w:p>
    <w:p w14:paraId="48468051" w14:textId="77777777" w:rsidR="00B044AB" w:rsidRDefault="00B044AB" w:rsidP="00B044AB">
      <w:pPr>
        <w:pStyle w:val="StandardWeb"/>
      </w:pPr>
      <w:r>
        <w:rPr>
          <w:rStyle w:val="Fett"/>
        </w:rPr>
        <w:t>Der Psalmus 67: „Deus misereatur nostri“</w:t>
      </w:r>
    </w:p>
    <w:p w14:paraId="53B5764C" w14:textId="77777777" w:rsidR="00B044AB" w:rsidRDefault="00B044AB" w:rsidP="00B044AB">
      <w:pPr>
        <w:pStyle w:val="StandardWeb"/>
      </w:pPr>
      <w:r>
        <w:t>1. Es wollt uns Gott genädig sein</w:t>
      </w:r>
      <w:r>
        <w:br/>
        <w:t>Und seinen Segen geben,</w:t>
      </w:r>
      <w:r>
        <w:br/>
        <w:t>Sein Antlitz uns mit hellem Schein</w:t>
      </w:r>
      <w:r>
        <w:br/>
        <w:t>Erleucht zum ewgen Leben.</w:t>
      </w:r>
      <w:r>
        <w:br/>
        <w:t>Daß wir erkennen seine Werk</w:t>
      </w:r>
      <w:r>
        <w:br/>
        <w:t>Und was ihm lieb auf Erden,</w:t>
      </w:r>
      <w:r>
        <w:br/>
        <w:t>Und Jesus Christus Heil und Stärk</w:t>
      </w:r>
      <w:r>
        <w:br/>
        <w:t>Bekannt den Heiden werden</w:t>
      </w:r>
      <w:r>
        <w:br/>
        <w:t>Und sie zu Gott bekehren.</w:t>
      </w:r>
    </w:p>
    <w:p w14:paraId="73881766" w14:textId="77777777" w:rsidR="00B044AB" w:rsidRDefault="00B044AB" w:rsidP="00B044AB">
      <w:pPr>
        <w:pStyle w:val="StandardWeb"/>
      </w:pPr>
      <w:r>
        <w:t>2. So danken Gott und loben dich</w:t>
      </w:r>
      <w:r>
        <w:br/>
        <w:t>Die Heiden überalle,</w:t>
      </w:r>
      <w:r>
        <w:br/>
        <w:t>Und alle Welt, die freue sich</w:t>
      </w:r>
      <w:r>
        <w:br/>
        <w:t>Und sing mit großem Schalle,</w:t>
      </w:r>
      <w:r>
        <w:br/>
        <w:t>Daß du auf Erden Richter bist</w:t>
      </w:r>
      <w:r>
        <w:br/>
        <w:t>Und läßt die Sünd nicht walten,</w:t>
      </w:r>
      <w:r>
        <w:br/>
        <w:t>Dein Wort die Hut und Weide ist,</w:t>
      </w:r>
      <w:r>
        <w:br/>
        <w:t>Die alles Volk erhalten,</w:t>
      </w:r>
      <w:r>
        <w:br/>
        <w:t>In rechter Bahn zu wallen.</w:t>
      </w:r>
    </w:p>
    <w:p w14:paraId="46F6A36F" w14:textId="77777777" w:rsidR="00B044AB" w:rsidRDefault="00B044AB" w:rsidP="00B044AB">
      <w:pPr>
        <w:pStyle w:val="StandardWeb"/>
      </w:pPr>
      <w:r>
        <w:t>3. Es danke Gott und lobe dich</w:t>
      </w:r>
      <w:r>
        <w:br/>
        <w:t>Das Volk in guten Taten,</w:t>
      </w:r>
      <w:r>
        <w:br/>
        <w:t>Das Land bringt Frucht und bessert sich,</w:t>
      </w:r>
      <w:r>
        <w:br/>
        <w:t>Dein Wort ist wohl geraten.</w:t>
      </w:r>
      <w:r>
        <w:br/>
        <w:t>Uns segen Vater und der Sohn</w:t>
      </w:r>
      <w:r>
        <w:br/>
        <w:t>Und segen Gott der heilig Geist,</w:t>
      </w:r>
      <w:r>
        <w:br/>
        <w:t>Dem alle Welt die Ehre tun,</w:t>
      </w:r>
      <w:r>
        <w:br/>
        <w:t>Vom ihm sich fürchte allermeist.</w:t>
      </w:r>
      <w:r>
        <w:br/>
        <w:t>Nu sprecht von Herzen Amen.</w:t>
      </w:r>
    </w:p>
    <w:p w14:paraId="508B627E" w14:textId="77777777" w:rsidR="00B044AB" w:rsidRDefault="00B044AB" w:rsidP="00B044AB">
      <w:pPr>
        <w:pStyle w:val="berschrift1"/>
      </w:pPr>
      <w:r>
        <w:rPr>
          <w:rStyle w:val="screen-reader-text"/>
        </w:rPr>
        <w:t>Gelobet seist Du, Jesus Christ</w:t>
      </w:r>
      <w:r>
        <w:t xml:space="preserve"> </w:t>
      </w:r>
    </w:p>
    <w:p w14:paraId="0E4E4AD3" w14:textId="77777777" w:rsidR="00B044AB" w:rsidRDefault="00B044AB" w:rsidP="00B044AB">
      <w:pPr>
        <w:pStyle w:val="StandardWeb"/>
      </w:pPr>
      <w:r>
        <w:rPr>
          <w:rStyle w:val="Fett"/>
        </w:rPr>
        <w:t>Ein deutsch Hymnus oder Lobsang von der Geburt Christi</w:t>
      </w:r>
    </w:p>
    <w:p w14:paraId="6C994C54" w14:textId="77777777" w:rsidR="00B044AB" w:rsidRDefault="00B044AB" w:rsidP="00B044AB">
      <w:pPr>
        <w:pStyle w:val="StandardWeb"/>
      </w:pPr>
      <w:r>
        <w:t>1. Gelobet seist du, Jesu Christ,</w:t>
      </w:r>
      <w:r>
        <w:br/>
        <w:t>Daß du Mensch geboren bist</w:t>
      </w:r>
      <w:r>
        <w:br/>
        <w:t>Von einer Jungfrau, das ist wahr,</w:t>
      </w:r>
      <w:r>
        <w:br/>
        <w:t>Des freuet sich der Engel Schar.</w:t>
      </w:r>
      <w:r>
        <w:br/>
        <w:t>Kyrioleis.</w:t>
      </w:r>
    </w:p>
    <w:p w14:paraId="50121DE3" w14:textId="77777777" w:rsidR="00B044AB" w:rsidRDefault="00B044AB" w:rsidP="00B044AB">
      <w:pPr>
        <w:pStyle w:val="StandardWeb"/>
      </w:pPr>
      <w:r>
        <w:t>2. Des ewgen Vaters einig Kind</w:t>
      </w:r>
      <w:r>
        <w:br/>
        <w:t>Jetzt man in der Krippen findt,</w:t>
      </w:r>
      <w:r>
        <w:br/>
        <w:t>In unser armes Fleisch und Blut</w:t>
      </w:r>
      <w:r>
        <w:br/>
        <w:t>Verkleidet sich das ewig Gut.</w:t>
      </w:r>
      <w:r>
        <w:br/>
        <w:t>Kyrioleis.</w:t>
      </w:r>
    </w:p>
    <w:p w14:paraId="6211728B" w14:textId="77777777" w:rsidR="00B044AB" w:rsidRDefault="00B044AB" w:rsidP="00B044AB">
      <w:pPr>
        <w:pStyle w:val="StandardWeb"/>
      </w:pPr>
      <w:r>
        <w:t>3. Den aller Welt Kreis nie beschloß,</w:t>
      </w:r>
      <w:r>
        <w:br/>
        <w:t>Der liegt in Maria Schoß,</w:t>
      </w:r>
      <w:r>
        <w:br/>
        <w:t>Er ist ein Kindlein worden klein,</w:t>
      </w:r>
      <w:r>
        <w:br/>
        <w:t>Der alle Ding erhält allein.</w:t>
      </w:r>
      <w:r>
        <w:br/>
        <w:t>Kyrioleis.</w:t>
      </w:r>
    </w:p>
    <w:p w14:paraId="5264199C" w14:textId="77777777" w:rsidR="00B044AB" w:rsidRDefault="00B044AB" w:rsidP="00B044AB">
      <w:pPr>
        <w:pStyle w:val="StandardWeb"/>
      </w:pPr>
      <w:r>
        <w:t>4. Das ewig Licht geht da herein,</w:t>
      </w:r>
      <w:r>
        <w:br/>
        <w:t>Gibt der Welt einen neuen Schein,</w:t>
      </w:r>
      <w:r>
        <w:br/>
        <w:t>Es leucht wohl mitten in der Nacht</w:t>
      </w:r>
      <w:r>
        <w:br/>
        <w:t>Und uns des Lichtes Kinder macht.</w:t>
      </w:r>
      <w:r>
        <w:br/>
        <w:t>Kyrioleis.</w:t>
      </w:r>
    </w:p>
    <w:p w14:paraId="65374AB7" w14:textId="77777777" w:rsidR="00B044AB" w:rsidRDefault="00B044AB" w:rsidP="00B044AB">
      <w:pPr>
        <w:pStyle w:val="StandardWeb"/>
      </w:pPr>
      <w:r>
        <w:t>5. Der Sohn des Vaters, Gott von Art,</w:t>
      </w:r>
      <w:r>
        <w:br/>
        <w:t>Ein Gast in der Welte ward</w:t>
      </w:r>
      <w:r>
        <w:br/>
        <w:t>Und führt uns aus dem Jammertal,</w:t>
      </w:r>
      <w:r>
        <w:br/>
        <w:t>Er macht uns Erben in seim Saal.</w:t>
      </w:r>
      <w:r>
        <w:br/>
        <w:t>Kyrioleis.</w:t>
      </w:r>
    </w:p>
    <w:p w14:paraId="153A2E8B" w14:textId="77777777" w:rsidR="00B044AB" w:rsidRDefault="00B044AB" w:rsidP="00B044AB">
      <w:pPr>
        <w:pStyle w:val="StandardWeb"/>
      </w:pPr>
      <w:r>
        <w:t>6. Er ist auf Erden kommen arm,</w:t>
      </w:r>
      <w:r>
        <w:br/>
        <w:t>Daß er unser sich erbarm</w:t>
      </w:r>
      <w:r>
        <w:br/>
        <w:t>Und in dem Himmel machet reich</w:t>
      </w:r>
      <w:r>
        <w:br/>
        <w:t>Und seinen lieben Engeln gleich.</w:t>
      </w:r>
      <w:r>
        <w:br/>
        <w:t>Kyrioleis.</w:t>
      </w:r>
    </w:p>
    <w:p w14:paraId="741838B9" w14:textId="77777777" w:rsidR="00B044AB" w:rsidRDefault="00B044AB" w:rsidP="00B044AB">
      <w:pPr>
        <w:pStyle w:val="StandardWeb"/>
      </w:pPr>
      <w:r>
        <w:t>7. Das hat er alles uns getan,</w:t>
      </w:r>
      <w:r>
        <w:br/>
        <w:t>Sein groß Lieb zu zeigen an.</w:t>
      </w:r>
      <w:r>
        <w:br/>
        <w:t>Des freu sich alle Christenheit</w:t>
      </w:r>
      <w:r>
        <w:br/>
        <w:t>Und dank ihm des in Ewigkeit.</w:t>
      </w:r>
      <w:r>
        <w:br/>
        <w:t>Kyrioleis.</w:t>
      </w:r>
    </w:p>
    <w:p w14:paraId="5E7DE94A" w14:textId="77777777" w:rsidR="00B044AB" w:rsidRDefault="00B044AB" w:rsidP="00B044AB">
      <w:pPr>
        <w:pStyle w:val="berschrift1"/>
      </w:pPr>
      <w:r>
        <w:rPr>
          <w:rStyle w:val="screen-reader-text"/>
        </w:rPr>
        <w:t>Gott der Vater wohn uns bei</w:t>
      </w:r>
      <w:r>
        <w:t xml:space="preserve"> </w:t>
      </w:r>
    </w:p>
    <w:p w14:paraId="1F6BA53C" w14:textId="77777777" w:rsidR="00B044AB" w:rsidRDefault="00B044AB" w:rsidP="00B044AB">
      <w:pPr>
        <w:pStyle w:val="StandardWeb"/>
      </w:pPr>
      <w:r>
        <w:rPr>
          <w:rStyle w:val="Fett"/>
        </w:rPr>
        <w:t>Ein Lobgesang von der heiligen Dreifaltigkeit</w:t>
      </w:r>
    </w:p>
    <w:p w14:paraId="7FAEB11B" w14:textId="77777777" w:rsidR="00B044AB" w:rsidRDefault="00B044AB" w:rsidP="00B044AB">
      <w:pPr>
        <w:pStyle w:val="StandardWeb"/>
      </w:pPr>
      <w:r>
        <w:t>1. Gott der Vater wohn uns bei</w:t>
      </w:r>
      <w:r>
        <w:br/>
        <w:t>Und laß uns nicht verderben,</w:t>
      </w:r>
      <w:r>
        <w:br/>
        <w:t>Mach uns aller Sünden frei</w:t>
      </w:r>
      <w:r>
        <w:br/>
        <w:t>Und helf uns selig sterben.</w:t>
      </w:r>
      <w:r>
        <w:br/>
        <w:t>Vor dem Teufel uns bewahr,</w:t>
      </w:r>
      <w:r>
        <w:br/>
        <w:t>Halt uns bei festem Glauben</w:t>
      </w:r>
      <w:r>
        <w:br/>
        <w:t>Und auf dich laß uns bauen,</w:t>
      </w:r>
      <w:r>
        <w:br/>
        <w:t>Aus Herzensgrund vertrauen,</w:t>
      </w:r>
      <w:r>
        <w:br/>
        <w:t>Dir uns lassen ganz und gar,</w:t>
      </w:r>
      <w:r>
        <w:br/>
        <w:t>Mit allen rechten Christen</w:t>
      </w:r>
      <w:r>
        <w:br/>
        <w:t>Entfliehen Teufels Listen,</w:t>
      </w:r>
      <w:r>
        <w:br/>
        <w:t>Mit Waffen Gottes uns fristen.</w:t>
      </w:r>
      <w:r>
        <w:br/>
        <w:t>Amen, Amen, das sei wahr,</w:t>
      </w:r>
      <w:r>
        <w:br/>
        <w:t>So singen wir Alleluja.</w:t>
      </w:r>
    </w:p>
    <w:p w14:paraId="6BCD4F7E" w14:textId="77777777" w:rsidR="00B044AB" w:rsidRDefault="00B044AB" w:rsidP="00B044AB">
      <w:pPr>
        <w:pStyle w:val="StandardWeb"/>
      </w:pPr>
      <w:r>
        <w:t>2. Jesus Christus wohn uns bei</w:t>
      </w:r>
      <w:r>
        <w:br/>
        <w:t>Und laß uns …</w:t>
      </w:r>
    </w:p>
    <w:p w14:paraId="3E6F8A30" w14:textId="77777777" w:rsidR="00B044AB" w:rsidRDefault="00B044AB" w:rsidP="00B044AB">
      <w:pPr>
        <w:pStyle w:val="StandardWeb"/>
      </w:pPr>
      <w:r>
        <w:t>3. Heilig Geist, der wohn uns bei</w:t>
      </w:r>
      <w:r>
        <w:br/>
        <w:t>Und laß uns…</w:t>
      </w:r>
    </w:p>
    <w:p w14:paraId="4E72D2B7" w14:textId="77777777" w:rsidR="00B044AB" w:rsidRDefault="00B044AB" w:rsidP="00B044AB">
      <w:pPr>
        <w:pStyle w:val="berschrift1"/>
      </w:pPr>
      <w:r>
        <w:rPr>
          <w:rStyle w:val="screen-reader-text"/>
        </w:rPr>
        <w:t>Gott sei gelobet</w:t>
      </w:r>
      <w:r>
        <w:t xml:space="preserve"> </w:t>
      </w:r>
    </w:p>
    <w:p w14:paraId="260A920B" w14:textId="77777777" w:rsidR="00B044AB" w:rsidRDefault="00B044AB" w:rsidP="00B044AB">
      <w:pPr>
        <w:pStyle w:val="StandardWeb"/>
      </w:pPr>
      <w:r>
        <w:rPr>
          <w:rStyle w:val="Fett"/>
        </w:rPr>
        <w:t>Ein Lobgesang von dem Leib und Blut Christi</w:t>
      </w:r>
    </w:p>
    <w:p w14:paraId="7E91887C" w14:textId="77777777" w:rsidR="00B044AB" w:rsidRDefault="00B044AB" w:rsidP="00B044AB">
      <w:pPr>
        <w:pStyle w:val="StandardWeb"/>
      </w:pPr>
      <w:r>
        <w:t>1. Gott sei gelobet und gebenedeit,</w:t>
      </w:r>
      <w:r>
        <w:br/>
        <w:t>Der uns selber hat gespeiset</w:t>
      </w:r>
      <w:r>
        <w:br/>
        <w:t>Mit seinem Fleisch und mit seinem Blute,</w:t>
      </w:r>
      <w:r>
        <w:br/>
        <w:t>Das gib uns, Herr Gott, zugute.</w:t>
      </w:r>
      <w:r>
        <w:br/>
        <w:t>Kyrieleison.</w:t>
      </w:r>
    </w:p>
    <w:p w14:paraId="302DEABE" w14:textId="77777777" w:rsidR="00B044AB" w:rsidRDefault="00B044AB" w:rsidP="00B044AB">
      <w:pPr>
        <w:pStyle w:val="StandardWeb"/>
      </w:pPr>
      <w:r>
        <w:t>2. Herr, durch deinen heiligen Leichnam,</w:t>
      </w:r>
      <w:r>
        <w:br/>
        <w:t>Der von deiner Mutter Maria kam,</w:t>
      </w:r>
      <w:r>
        <w:br/>
        <w:t>Und das heilige Blut</w:t>
      </w:r>
      <w:r>
        <w:br/>
        <w:t>Hilf uns, Herr, aus aller Not.</w:t>
      </w:r>
      <w:r>
        <w:br/>
        <w:t>Kyrieleison.</w:t>
      </w:r>
    </w:p>
    <w:p w14:paraId="6C9351DD" w14:textId="77777777" w:rsidR="00B044AB" w:rsidRDefault="00B044AB" w:rsidP="00B044AB">
      <w:pPr>
        <w:pStyle w:val="StandardWeb"/>
      </w:pPr>
      <w:r>
        <w:t>3. Der heilige Leichnam ist für uns gegeben</w:t>
      </w:r>
      <w:r>
        <w:br/>
        <w:t>Zum Tod, daß wir dadurch leben.</w:t>
      </w:r>
      <w:r>
        <w:br/>
        <w:t>Nicht größer Güte kunnt er uns geschenken,</w:t>
      </w:r>
      <w:r>
        <w:br/>
        <w:t>Dabei wir sein solln gedenken.</w:t>
      </w:r>
      <w:r>
        <w:br/>
        <w:t>Kyrieleison.</w:t>
      </w:r>
    </w:p>
    <w:p w14:paraId="6AB87921" w14:textId="77777777" w:rsidR="00B044AB" w:rsidRDefault="00B044AB" w:rsidP="00B044AB">
      <w:pPr>
        <w:pStyle w:val="StandardWeb"/>
      </w:pPr>
      <w:r>
        <w:t>4. Herr, dein Lieb so groß dich zwungen hat,</w:t>
      </w:r>
      <w:r>
        <w:br/>
        <w:t>Daß dein Blut an uns groß Wunder tat</w:t>
      </w:r>
      <w:r>
        <w:br/>
        <w:t>Und bezahlt unser Schuld,</w:t>
      </w:r>
      <w:r>
        <w:br/>
        <w:t>Daß uns Gott ist worden hold.</w:t>
      </w:r>
      <w:r>
        <w:br/>
        <w:t>Kyrieleison.</w:t>
      </w:r>
    </w:p>
    <w:p w14:paraId="420BCBEB" w14:textId="77777777" w:rsidR="00B044AB" w:rsidRDefault="00B044AB" w:rsidP="00B044AB">
      <w:pPr>
        <w:pStyle w:val="StandardWeb"/>
      </w:pPr>
      <w:r>
        <w:t>5. Gott gebe uns allein seiner Gnaden Segen,</w:t>
      </w:r>
      <w:r>
        <w:br/>
        <w:t>Daß wir gehn auf seinen Wegen</w:t>
      </w:r>
      <w:r>
        <w:br/>
        <w:t>In rechter Lieb und brüderlicher Treue,</w:t>
      </w:r>
      <w:r>
        <w:br/>
        <w:t>Daß uns die Speis nicht gereue.</w:t>
      </w:r>
      <w:r>
        <w:br/>
        <w:t>Kyrieleison.</w:t>
      </w:r>
    </w:p>
    <w:p w14:paraId="599AC38C" w14:textId="77777777" w:rsidR="00B044AB" w:rsidRDefault="00B044AB" w:rsidP="00B044AB">
      <w:pPr>
        <w:pStyle w:val="StandardWeb"/>
      </w:pPr>
      <w:r>
        <w:t>6. Herr, dein heilig Geist uns nimmer laß,</w:t>
      </w:r>
      <w:r>
        <w:br/>
        <w:t>Der uns geb zu halten rechte Maß,</w:t>
      </w:r>
      <w:r>
        <w:br/>
        <w:t>Daß dein arm Christenheit</w:t>
      </w:r>
      <w:r>
        <w:br/>
        <w:t>Leb in Fried und Einigkeit.</w:t>
      </w:r>
      <w:r>
        <w:br/>
        <w:t>Kyrieleison.</w:t>
      </w:r>
    </w:p>
    <w:p w14:paraId="091F1764" w14:textId="77777777" w:rsidR="00B044AB" w:rsidRDefault="00B044AB" w:rsidP="00B044AB">
      <w:pPr>
        <w:pStyle w:val="berschrift1"/>
        <w:rPr>
          <w:szCs w:val="36"/>
        </w:rPr>
      </w:pPr>
      <w:r w:rsidRPr="00B044AB">
        <w:t>Herr Gott, Dich loben wir</w:t>
      </w:r>
      <w:r>
        <w:t xml:space="preserve"> </w:t>
      </w:r>
    </w:p>
    <w:p w14:paraId="08D117B2" w14:textId="77777777" w:rsidR="00B044AB" w:rsidRDefault="00B044AB" w:rsidP="00B044AB">
      <w:pPr>
        <w:pStyle w:val="StandardWeb"/>
      </w:pPr>
      <w:r>
        <w:rPr>
          <w:rStyle w:val="Fett"/>
        </w:rPr>
        <w:t>„Te deum laudamus“, verdeutscht</w:t>
      </w:r>
    </w:p>
    <w:p w14:paraId="5886BC43" w14:textId="77777777" w:rsidR="00B044AB" w:rsidRDefault="00B044AB" w:rsidP="00B044AB">
      <w:pPr>
        <w:pStyle w:val="StandardWeb"/>
      </w:pPr>
      <w:r>
        <w:t>1. Herr Gott, dich loben wir,</w:t>
      </w:r>
      <w:r>
        <w:br/>
        <w:t>Herr Gott, wir danken dir,</w:t>
      </w:r>
      <w:r>
        <w:br/>
        <w:t>Dich, Vater in Ewigkeit,</w:t>
      </w:r>
      <w:r>
        <w:br/>
        <w:t>Ehrt die Welt weit und breit.</w:t>
      </w:r>
      <w:r>
        <w:br/>
        <w:t>All Engel und Himmelsherr</w:t>
      </w:r>
      <w:r>
        <w:br/>
        <w:t>Und was dienet deiner Ehr,</w:t>
      </w:r>
      <w:r>
        <w:br/>
        <w:t>Auch Cherubim und Seraphim</w:t>
      </w:r>
      <w:r>
        <w:br/>
        <w:t>Singen immer mit hoher Stimm:</w:t>
      </w:r>
      <w:r>
        <w:br/>
        <w:t>Heilig ist unser Gott,</w:t>
      </w:r>
      <w:r>
        <w:br/>
        <w:t>Heilig ist unser Gott,</w:t>
      </w:r>
      <w:r>
        <w:br/>
        <w:t>Heilig ist unser Gott,</w:t>
      </w:r>
      <w:r>
        <w:br/>
        <w:t>Der Herre Zebaoth.</w:t>
      </w:r>
    </w:p>
    <w:p w14:paraId="43F143CF" w14:textId="77777777" w:rsidR="00B044AB" w:rsidRDefault="00B044AB" w:rsidP="00B044AB">
      <w:pPr>
        <w:pStyle w:val="StandardWeb"/>
      </w:pPr>
      <w:r>
        <w:t>2. Dein göttlich Macht und Herrlichkeit</w:t>
      </w:r>
      <w:r>
        <w:br/>
        <w:t>Geht über Himmel und Erden weit.</w:t>
      </w:r>
      <w:r>
        <w:br/>
        <w:t>Der heiligen zwölf Boten Zahl</w:t>
      </w:r>
      <w:r>
        <w:br/>
        <w:t>Und die lieben Propheten all,</w:t>
      </w:r>
      <w:r>
        <w:br/>
        <w:t>Die teuren Märtrer allzumal</w:t>
      </w:r>
      <w:r>
        <w:br/>
        <w:t>Loben dich, Herr, mit großem Schall.</w:t>
      </w:r>
      <w:r>
        <w:br/>
        <w:t>Die ganze werte Christenheit</w:t>
      </w:r>
      <w:r>
        <w:br/>
        <w:t>Rühmt dich auf Erden allezeit;</w:t>
      </w:r>
      <w:r>
        <w:br/>
        <w:t>Dich, Gott Vater, im höchsten Thron,</w:t>
      </w:r>
      <w:r>
        <w:br/>
        <w:t>Deinen rechten und einigen Sohn,</w:t>
      </w:r>
      <w:r>
        <w:br/>
        <w:t>Den heiligen Geist und Tröster wert</w:t>
      </w:r>
      <w:r>
        <w:br/>
        <w:t>Mit rechtem Dienst sie lobt und ehrt.</w:t>
      </w:r>
    </w:p>
    <w:p w14:paraId="19C34481" w14:textId="77777777" w:rsidR="00B044AB" w:rsidRDefault="00B044AB" w:rsidP="00B044AB">
      <w:pPr>
        <w:pStyle w:val="StandardWeb"/>
      </w:pPr>
      <w:r>
        <w:t>3. Du König der Ehren, Jesu Christ,</w:t>
      </w:r>
      <w:r>
        <w:br/>
        <w:t>Gott Vaters ewiger Sohn du bist;</w:t>
      </w:r>
      <w:r>
        <w:br/>
        <w:t>Der Jungfrau Leib nicht hast verschmecht,</w:t>
      </w:r>
      <w:r>
        <w:br/>
        <w:t>Zurlösen das menschlich Geschlecht,</w:t>
      </w:r>
      <w:r>
        <w:br/>
        <w:t>Du hast dem Tod zerstört sein Macht</w:t>
      </w:r>
      <w:r>
        <w:br/>
        <w:t>Und all Christen zum Himmel bracht.</w:t>
      </w:r>
      <w:r>
        <w:br/>
        <w:t>Du sitzt zur Rechten Gottes gleich</w:t>
      </w:r>
      <w:r>
        <w:br/>
        <w:t>Mit aller Ehr ins Vaters Reich.</w:t>
      </w:r>
      <w:r>
        <w:br/>
        <w:t>Ein Richter du zukünftig bist</w:t>
      </w:r>
      <w:r>
        <w:br/>
        <w:t>Alles, das tot und lebend ist.</w:t>
      </w:r>
    </w:p>
    <w:p w14:paraId="7327B658" w14:textId="77777777" w:rsidR="00B044AB" w:rsidRDefault="00B044AB" w:rsidP="00B044AB">
      <w:pPr>
        <w:pStyle w:val="StandardWeb"/>
      </w:pPr>
      <w:r>
        <w:t>4. Nu hilf uns, Herr, den Dienern dein,</w:t>
      </w:r>
      <w:r>
        <w:br/>
        <w:t>Die mit deim teurn Blut erlöset sein;</w:t>
      </w:r>
      <w:r>
        <w:br/>
        <w:t>Laß uns im Himmel haben teil</w:t>
      </w:r>
      <w:r>
        <w:br/>
        <w:t>Mit den Heiligen in ewigem Heil.</w:t>
      </w:r>
      <w:r>
        <w:br/>
        <w:t>Hülf deinem Volk, Herr Jesu Christ,</w:t>
      </w:r>
      <w:r>
        <w:br/>
        <w:t>Und segen, was dein Erbteil ist;</w:t>
      </w:r>
      <w:r>
        <w:br/>
        <w:t>Wart und pfleg ihr zu aller Zeit</w:t>
      </w:r>
      <w:r>
        <w:br/>
        <w:t>Und heb sie hoch in Ewigkeit.</w:t>
      </w:r>
    </w:p>
    <w:p w14:paraId="558B319F" w14:textId="77777777" w:rsidR="00B044AB" w:rsidRDefault="00B044AB" w:rsidP="00B044AB">
      <w:pPr>
        <w:pStyle w:val="StandardWeb"/>
      </w:pPr>
      <w:r>
        <w:t>5. Täglich, Herr Gott, wir loben dich</w:t>
      </w:r>
      <w:r>
        <w:br/>
        <w:t>Und ehren dein Namen stetiglich.</w:t>
      </w:r>
      <w:r>
        <w:br/>
        <w:t>Behüt uns heut, o treuer Gott,</w:t>
      </w:r>
      <w:r>
        <w:br/>
        <w:t>Vor aller Sünd und Missetat.</w:t>
      </w:r>
      <w:r>
        <w:br/>
        <w:t>Sei uns gnädig, o Herre Gott,</w:t>
      </w:r>
      <w:r>
        <w:br/>
        <w:t>Sei uns gnädig in aller Not.</w:t>
      </w:r>
      <w:r>
        <w:br/>
        <w:t>Zeig uns deine Barmherzigkeit,</w:t>
      </w:r>
      <w:r>
        <w:br/>
        <w:t>Wie unser Hoffen zu dir steht.</w:t>
      </w:r>
      <w:r>
        <w:br/>
        <w:t>Auf dich hoffen wir lieber Herr,</w:t>
      </w:r>
      <w:r>
        <w:br/>
        <w:t>In Schanden laß uns nimmermehr.</w:t>
      </w:r>
      <w:r>
        <w:br/>
        <w:t>Amen.</w:t>
      </w:r>
    </w:p>
    <w:p w14:paraId="0706BE96" w14:textId="77777777" w:rsidR="00B044AB" w:rsidRDefault="00B044AB" w:rsidP="00B044AB">
      <w:pPr>
        <w:pStyle w:val="berschrift1"/>
      </w:pPr>
      <w:r>
        <w:rPr>
          <w:rStyle w:val="screen-reader-text"/>
        </w:rPr>
        <w:t>Jesaja, dem Propheten</w:t>
      </w:r>
      <w:r>
        <w:t xml:space="preserve"> </w:t>
      </w:r>
    </w:p>
    <w:p w14:paraId="28CA2A9B" w14:textId="77777777" w:rsidR="00B044AB" w:rsidRDefault="00B044AB" w:rsidP="00B044AB">
      <w:pPr>
        <w:pStyle w:val="StandardWeb"/>
      </w:pPr>
      <w:r>
        <w:rPr>
          <w:rStyle w:val="Fett"/>
        </w:rPr>
        <w:t>Das deutsch „Sanctus“</w:t>
      </w:r>
    </w:p>
    <w:p w14:paraId="6ED149EC" w14:textId="77777777" w:rsidR="00B044AB" w:rsidRDefault="00B044AB" w:rsidP="00B044AB">
      <w:pPr>
        <w:pStyle w:val="StandardWeb"/>
      </w:pPr>
      <w:r>
        <w:t>Jesaja, dem Propheten, das geschah,</w:t>
      </w:r>
      <w:r>
        <w:br/>
        <w:t>Daß er im Geist den Herren sitzen sah</w:t>
      </w:r>
      <w:r>
        <w:br/>
        <w:t>Auf einem hohen Thron in hellen Glanz,</w:t>
      </w:r>
      <w:r>
        <w:br/>
        <w:t>Seines Kleides Saum den Chor füllet ganz.</w:t>
      </w:r>
      <w:r>
        <w:br/>
        <w:t>Es stunden zween Seraph bei ihm daran,</w:t>
      </w:r>
      <w:r>
        <w:br/>
        <w:t>Sechs Flügel sah er einen jeden han,</w:t>
      </w:r>
      <w:r>
        <w:br/>
        <w:t>Mit zween verbargen sie ihr Antlitz klar,</w:t>
      </w:r>
      <w:r>
        <w:br/>
        <w:t>Und mit den andern zween sie flogen frei,</w:t>
      </w:r>
      <w:r>
        <w:br/>
        <w:t>Gen ander rufen sie mit großem Gschrei:</w:t>
      </w:r>
      <w:r>
        <w:br/>
        <w:t>Heilig ist Gott, der Herre Zebaoth,</w:t>
      </w:r>
      <w:r>
        <w:br/>
        <w:t>Heilig ist Gott, der Herre Zebaoth,</w:t>
      </w:r>
      <w:r>
        <w:br/>
        <w:t>Heilig ist Gott, der Herre Zebaoth,</w:t>
      </w:r>
      <w:r>
        <w:br/>
        <w:t>Sein Ehr die ganze Welt erfüllet hat,</w:t>
      </w:r>
      <w:r>
        <w:br/>
        <w:t>Von dem Geschrei zittert Schwell und Balken gar,</w:t>
      </w:r>
      <w:r>
        <w:br/>
        <w:t>Das Haus auch ganz voll Rauchs und Nebel war.</w:t>
      </w:r>
    </w:p>
    <w:p w14:paraId="0C084F10" w14:textId="77777777" w:rsidR="00B044AB" w:rsidRDefault="00B044AB" w:rsidP="00B044AB">
      <w:pPr>
        <w:pStyle w:val="berschrift1"/>
      </w:pPr>
      <w:r>
        <w:rPr>
          <w:rStyle w:val="screen-reader-text"/>
        </w:rPr>
        <w:t>Jesus Christus, unser Heiland (Abendmahlslied)</w:t>
      </w:r>
      <w:r>
        <w:t xml:space="preserve"> </w:t>
      </w:r>
    </w:p>
    <w:p w14:paraId="35CDBF8E" w14:textId="77777777" w:rsidR="00B044AB" w:rsidRDefault="00B044AB" w:rsidP="00B044AB">
      <w:pPr>
        <w:pStyle w:val="StandardWeb"/>
      </w:pPr>
      <w:r>
        <w:rPr>
          <w:rStyle w:val="Fett"/>
        </w:rPr>
        <w:t>Das Lied S. Johannis Hus‘ gebessert</w:t>
      </w:r>
    </w:p>
    <w:p w14:paraId="313A7189" w14:textId="77777777" w:rsidR="00B044AB" w:rsidRDefault="00B044AB" w:rsidP="00B044AB">
      <w:pPr>
        <w:pStyle w:val="StandardWeb"/>
      </w:pPr>
      <w:r>
        <w:t>1. Jesus Christus, unser Heiland,</w:t>
      </w:r>
      <w:r>
        <w:br/>
        <w:t>Der von uns den Gottes Zorn wandt,</w:t>
      </w:r>
      <w:r>
        <w:br/>
        <w:t>Durch das bitter Leiden sein,</w:t>
      </w:r>
      <w:r>
        <w:br/>
        <w:t>Half er uns aus der Höllen Pein.</w:t>
      </w:r>
    </w:p>
    <w:p w14:paraId="2A225FD9" w14:textId="77777777" w:rsidR="00B044AB" w:rsidRDefault="00B044AB" w:rsidP="00B044AB">
      <w:pPr>
        <w:pStyle w:val="StandardWeb"/>
      </w:pPr>
      <w:r>
        <w:t>2. Daß wir nimmer des vergessen,</w:t>
      </w:r>
      <w:r>
        <w:br/>
        <w:t>Gab er uns sein Leib zu essen,</w:t>
      </w:r>
      <w:r>
        <w:br/>
        <w:t>Verborgen im Brot so klein,</w:t>
      </w:r>
      <w:r>
        <w:br/>
        <w:t>Und zu trinken sein Blut im Wein.</w:t>
      </w:r>
    </w:p>
    <w:p w14:paraId="03C3E1D3" w14:textId="77777777" w:rsidR="00B044AB" w:rsidRDefault="00B044AB" w:rsidP="00B044AB">
      <w:pPr>
        <w:pStyle w:val="StandardWeb"/>
      </w:pPr>
      <w:r>
        <w:t>3. Wer sich will zu dem Tische machen,</w:t>
      </w:r>
      <w:r>
        <w:br/>
        <w:t>Der hab wohl acht auf sein Sachen;</w:t>
      </w:r>
      <w:r>
        <w:br/>
        <w:t>Wer unwürdig hiezu geht,</w:t>
      </w:r>
      <w:r>
        <w:br/>
        <w:t>Für das Leben den Tod empfäht.</w:t>
      </w:r>
    </w:p>
    <w:p w14:paraId="0CBB14E7" w14:textId="77777777" w:rsidR="00B044AB" w:rsidRDefault="00B044AB" w:rsidP="00B044AB">
      <w:pPr>
        <w:pStyle w:val="StandardWeb"/>
      </w:pPr>
      <w:r>
        <w:t>4. Du sollst Gott den Vater preisen,</w:t>
      </w:r>
      <w:r>
        <w:br/>
        <w:t>Daß er dich so wohl wollt speisen,</w:t>
      </w:r>
      <w:r>
        <w:br/>
        <w:t>Und für deine Missetat</w:t>
      </w:r>
      <w:r>
        <w:br/>
        <w:t>In den Tod sein Sohn geben hat.</w:t>
      </w:r>
    </w:p>
    <w:p w14:paraId="001D8CB5" w14:textId="77777777" w:rsidR="00B044AB" w:rsidRDefault="00B044AB" w:rsidP="00B044AB">
      <w:pPr>
        <w:pStyle w:val="StandardWeb"/>
      </w:pPr>
      <w:r>
        <w:t>5. Du sollst glauben und nicht wanken,</w:t>
      </w:r>
      <w:r>
        <w:br/>
        <w:t>Daß ein Speise sei den Kranken,</w:t>
      </w:r>
      <w:r>
        <w:br/>
        <w:t>Den ihr Herz von Sünden schwer,</w:t>
      </w:r>
      <w:r>
        <w:br/>
        <w:t>Und vor Angst betrübet, sehr.</w:t>
      </w:r>
    </w:p>
    <w:p w14:paraId="08ABA45E" w14:textId="77777777" w:rsidR="00B044AB" w:rsidRDefault="00B044AB" w:rsidP="00B044AB">
      <w:pPr>
        <w:pStyle w:val="StandardWeb"/>
      </w:pPr>
      <w:r>
        <w:t>6. Solch groß Gnad und Barmherzigkeit</w:t>
      </w:r>
      <w:r>
        <w:br/>
        <w:t>Sucht ein Herz in großer Arbeit;</w:t>
      </w:r>
      <w:r>
        <w:br/>
        <w:t>Ist dir wohl, so bleib davon,</w:t>
      </w:r>
      <w:r>
        <w:br/>
        <w:t>Daß du nicht kriegest bösen Lohn.</w:t>
      </w:r>
    </w:p>
    <w:p w14:paraId="3BCD6EDC" w14:textId="77777777" w:rsidR="00B044AB" w:rsidRDefault="00B044AB" w:rsidP="00B044AB">
      <w:pPr>
        <w:pStyle w:val="StandardWeb"/>
      </w:pPr>
      <w:r>
        <w:t>7. Er spricht selber: Kommt, ihr Armen,</w:t>
      </w:r>
      <w:r>
        <w:br/>
        <w:t>Laßt mich über euch erbarmen;</w:t>
      </w:r>
      <w:r>
        <w:br/>
        <w:t>Kein Arzt ist dem Starken not,</w:t>
      </w:r>
      <w:r>
        <w:br/>
        <w:t>Sein Kunst wird an ihm gar ein Spott.</w:t>
      </w:r>
    </w:p>
    <w:p w14:paraId="5322C56E" w14:textId="77777777" w:rsidR="00B044AB" w:rsidRDefault="00B044AB" w:rsidP="00B044AB">
      <w:pPr>
        <w:pStyle w:val="StandardWeb"/>
      </w:pPr>
      <w:r>
        <w:t>8. Hättst dir war kunnst erwerben,</w:t>
      </w:r>
      <w:r>
        <w:br/>
        <w:t>Was durft denn ich für dich sterben?</w:t>
      </w:r>
      <w:r>
        <w:br/>
        <w:t>Dieser Tisch auch dir nicht gilt,</w:t>
      </w:r>
      <w:r>
        <w:br/>
        <w:t>So du selber dir helfen willst.</w:t>
      </w:r>
    </w:p>
    <w:p w14:paraId="77FCDD81" w14:textId="77777777" w:rsidR="00B044AB" w:rsidRDefault="00B044AB" w:rsidP="00B044AB">
      <w:pPr>
        <w:pStyle w:val="StandardWeb"/>
      </w:pPr>
      <w:r>
        <w:t>9. Glaubst du das von Herzensgrunde</w:t>
      </w:r>
      <w:r>
        <w:br/>
        <w:t>Und bekennest mit dem Mund,</w:t>
      </w:r>
      <w:r>
        <w:br/>
        <w:t>So bist du recht wohl geschickt</w:t>
      </w:r>
      <w:r>
        <w:br/>
        <w:t>Und die Speise dein Seel erquickt.</w:t>
      </w:r>
    </w:p>
    <w:p w14:paraId="3ACAA82E" w14:textId="77777777" w:rsidR="00B044AB" w:rsidRDefault="00B044AB" w:rsidP="00B044AB">
      <w:pPr>
        <w:pStyle w:val="StandardWeb"/>
      </w:pPr>
      <w:r>
        <w:t>10. Die Frucht soll auch nicht ausbleiben:</w:t>
      </w:r>
      <w:r>
        <w:br/>
        <w:t>Deinen Nächsten sollst du lieben,</w:t>
      </w:r>
      <w:r>
        <w:br/>
        <w:t>Daß er dein genießen kann,</w:t>
      </w:r>
      <w:r>
        <w:br/>
        <w:t>Wie dein Gott an dir getan.</w:t>
      </w:r>
    </w:p>
    <w:p w14:paraId="06D04183" w14:textId="77777777" w:rsidR="00B044AB" w:rsidRDefault="00B044AB" w:rsidP="00B044AB">
      <w:pPr>
        <w:pStyle w:val="berschrift1"/>
        <w:rPr>
          <w:szCs w:val="36"/>
        </w:rPr>
      </w:pPr>
      <w:r w:rsidRPr="00B044AB">
        <w:t>Jesus Christus, unser Heiland</w:t>
      </w:r>
      <w:r>
        <w:t xml:space="preserve"> </w:t>
      </w:r>
    </w:p>
    <w:p w14:paraId="7E6DFAFB" w14:textId="77777777" w:rsidR="00B044AB" w:rsidRDefault="00B044AB" w:rsidP="00B044AB">
      <w:pPr>
        <w:pStyle w:val="StandardWeb"/>
      </w:pPr>
      <w:r>
        <w:rPr>
          <w:rStyle w:val="Fett"/>
        </w:rPr>
        <w:t>Ein Lobgesang auf das Osterfest</w:t>
      </w:r>
    </w:p>
    <w:p w14:paraId="5C425875" w14:textId="77777777" w:rsidR="00B044AB" w:rsidRDefault="00B044AB" w:rsidP="00B044AB">
      <w:pPr>
        <w:pStyle w:val="StandardWeb"/>
      </w:pPr>
      <w:r>
        <w:t>1. Jesus Christus, unser Heiland,</w:t>
      </w:r>
      <w:r>
        <w:br/>
        <w:t>Der den Tod überwand,</w:t>
      </w:r>
      <w:r>
        <w:br/>
        <w:t>Ist auferstanden,</w:t>
      </w:r>
      <w:r>
        <w:br/>
        <w:t>Die Sünd hat er gefangen.</w:t>
      </w:r>
      <w:r>
        <w:br/>
        <w:t>Kyrieleison.</w:t>
      </w:r>
    </w:p>
    <w:p w14:paraId="78486248" w14:textId="77777777" w:rsidR="00B044AB" w:rsidRDefault="00B044AB" w:rsidP="00B044AB">
      <w:pPr>
        <w:pStyle w:val="StandardWeb"/>
      </w:pPr>
      <w:r>
        <w:t>2. Der ohn Sünd war geborn,</w:t>
      </w:r>
      <w:r>
        <w:br/>
        <w:t>Trug für uns Gottes Zorn,</w:t>
      </w:r>
      <w:r>
        <w:br/>
        <w:t>Hat uns versöhnet,</w:t>
      </w:r>
      <w:r>
        <w:br/>
        <w:t>Daß uns Gott sein Huld gönnet.</w:t>
      </w:r>
      <w:r>
        <w:br/>
        <w:t>Kyrieleison.</w:t>
      </w:r>
    </w:p>
    <w:p w14:paraId="0BEF65F0" w14:textId="77777777" w:rsidR="00B044AB" w:rsidRDefault="00B044AB" w:rsidP="00B044AB">
      <w:pPr>
        <w:pStyle w:val="StandardWeb"/>
      </w:pPr>
      <w:r>
        <w:t>3. Tod, Sünd, Leben und auch Gnad,</w:t>
      </w:r>
      <w:r>
        <w:br/>
        <w:t>Alles in Händen er hat,</w:t>
      </w:r>
      <w:r>
        <w:br/>
        <w:t>Er kann erretten</w:t>
      </w:r>
      <w:r>
        <w:br/>
        <w:t>Alle, die zu ihm treten.</w:t>
      </w:r>
      <w:r>
        <w:br/>
        <w:t>Kyrieleison.</w:t>
      </w:r>
    </w:p>
    <w:p w14:paraId="17801B19" w14:textId="77777777" w:rsidR="00B044AB" w:rsidRDefault="00B044AB" w:rsidP="00B044AB">
      <w:pPr>
        <w:pStyle w:val="berschrift1"/>
      </w:pPr>
      <w:r>
        <w:rPr>
          <w:rStyle w:val="screen-reader-text"/>
        </w:rPr>
        <w:t>Komm Gott Schöpfer, Heiliger Geist</w:t>
      </w:r>
      <w:r>
        <w:t xml:space="preserve"> </w:t>
      </w:r>
    </w:p>
    <w:p w14:paraId="289C550A" w14:textId="77777777" w:rsidR="00B044AB" w:rsidRDefault="00B044AB" w:rsidP="00B044AB">
      <w:pPr>
        <w:pStyle w:val="StandardWeb"/>
      </w:pPr>
      <w:r>
        <w:rPr>
          <w:rStyle w:val="Fett"/>
        </w:rPr>
        <w:t>Der Hymnus „Veni creator spiritus“</w:t>
      </w:r>
    </w:p>
    <w:p w14:paraId="10773B00" w14:textId="77777777" w:rsidR="00B044AB" w:rsidRDefault="00B044AB" w:rsidP="00B044AB">
      <w:pPr>
        <w:pStyle w:val="StandardWeb"/>
      </w:pPr>
      <w:r>
        <w:t>1. Komm, Gott Schöpfer, heiliger Geist,</w:t>
      </w:r>
      <w:r>
        <w:br/>
        <w:t>Besuch das Herz der Menschen dein.</w:t>
      </w:r>
      <w:r>
        <w:br/>
        <w:t>Mit Gnaden sie füll, wie du weißt,</w:t>
      </w:r>
      <w:r>
        <w:br/>
        <w:t>Daß dein Geschöpf vorhin sein.</w:t>
      </w:r>
    </w:p>
    <w:p w14:paraId="491F24B9" w14:textId="77777777" w:rsidR="00B044AB" w:rsidRDefault="00B044AB" w:rsidP="00B044AB">
      <w:pPr>
        <w:pStyle w:val="StandardWeb"/>
      </w:pPr>
      <w:r>
        <w:t>2. Denn du bist der Tröster genannt,</w:t>
      </w:r>
      <w:r>
        <w:br/>
        <w:t>Des allerhöchsten Gabe teur,</w:t>
      </w:r>
      <w:r>
        <w:br/>
        <w:t>Ein geistlich Salb an uns gewandt,</w:t>
      </w:r>
      <w:r>
        <w:br/>
        <w:t>Ein lebend Brunn, Lieb und Feur.</w:t>
      </w:r>
    </w:p>
    <w:p w14:paraId="4AD0B01D" w14:textId="77777777" w:rsidR="00B044AB" w:rsidRDefault="00B044AB" w:rsidP="00B044AB">
      <w:pPr>
        <w:pStyle w:val="StandardWeb"/>
      </w:pPr>
      <w:r>
        <w:t>3. Zünd uns ein Licht an im Verstand,</w:t>
      </w:r>
      <w:r>
        <w:br/>
        <w:t>Gib uns ins Herz der Liebe Brunst,</w:t>
      </w:r>
      <w:r>
        <w:br/>
        <w:t>Das schwach Fleisch in uns, dir bekannt,</w:t>
      </w:r>
      <w:r>
        <w:br/>
        <w:t>Erhalt fest dein Kraft und Gunst.</w:t>
      </w:r>
    </w:p>
    <w:p w14:paraId="43011962" w14:textId="77777777" w:rsidR="00B044AB" w:rsidRDefault="00B044AB" w:rsidP="00B044AB">
      <w:pPr>
        <w:pStyle w:val="StandardWeb"/>
      </w:pPr>
      <w:r>
        <w:t>4. Du bist mit Gaben siebenfalt</w:t>
      </w:r>
      <w:r>
        <w:br/>
        <w:t>Der Finger an Gottes rechter Hand,</w:t>
      </w:r>
      <w:r>
        <w:br/>
        <w:t>Des Vaters Wort gibst du gar bald</w:t>
      </w:r>
      <w:r>
        <w:br/>
        <w:t>Mit Zungen in alle Land.</w:t>
      </w:r>
    </w:p>
    <w:p w14:paraId="1C379E12" w14:textId="77777777" w:rsidR="00B044AB" w:rsidRDefault="00B044AB" w:rsidP="00B044AB">
      <w:pPr>
        <w:pStyle w:val="StandardWeb"/>
      </w:pPr>
      <w:r>
        <w:t>5. Des Feindes List treib von uns fern,</w:t>
      </w:r>
      <w:r>
        <w:br/>
        <w:t>Den Fried schaff bei uns deine Gnad,</w:t>
      </w:r>
      <w:r>
        <w:br/>
        <w:t>Daß wir deim Leiten folgen gern</w:t>
      </w:r>
      <w:r>
        <w:br/>
        <w:t>Und meiden der Seelen Schad.</w:t>
      </w:r>
    </w:p>
    <w:p w14:paraId="1CB7C75F" w14:textId="77777777" w:rsidR="00B044AB" w:rsidRDefault="00B044AB" w:rsidP="00B044AB">
      <w:pPr>
        <w:pStyle w:val="StandardWeb"/>
      </w:pPr>
      <w:r>
        <w:t>6. Lehr uns den Vater kennen wohl,</w:t>
      </w:r>
      <w:r>
        <w:br/>
        <w:t>Dazu Jesu Christ, seinen Sohn,</w:t>
      </w:r>
      <w:r>
        <w:br/>
        <w:t>Daß wir des Glaubens werden voll,</w:t>
      </w:r>
      <w:r>
        <w:br/>
        <w:t>Dich, beider Geist, zu verstehen.</w:t>
      </w:r>
    </w:p>
    <w:p w14:paraId="51684F24" w14:textId="77777777" w:rsidR="00B044AB" w:rsidRDefault="00B044AB" w:rsidP="00B044AB">
      <w:pPr>
        <w:pStyle w:val="StandardWeb"/>
      </w:pPr>
      <w:r>
        <w:t>7. Gott Vater sei Lob und dem Sohn,</w:t>
      </w:r>
      <w:r>
        <w:br/>
        <w:t>Der von den Toten auferstund,</w:t>
      </w:r>
      <w:r>
        <w:br/>
        <w:t>Dem Tröster sei dasselb geton</w:t>
      </w:r>
      <w:r>
        <w:br/>
        <w:t>In Ewigkeit alle Stund.</w:t>
      </w:r>
    </w:p>
    <w:p w14:paraId="0B354992" w14:textId="77777777" w:rsidR="0002134A" w:rsidRDefault="0002134A" w:rsidP="0002134A">
      <w:pPr>
        <w:pStyle w:val="berschrift1"/>
      </w:pPr>
      <w:r>
        <w:rPr>
          <w:rStyle w:val="screen-reader-text"/>
        </w:rPr>
        <w:t>Komm Heiliger Geist, Herre Gott</w:t>
      </w:r>
      <w:r>
        <w:t xml:space="preserve"> </w:t>
      </w:r>
    </w:p>
    <w:p w14:paraId="16541399" w14:textId="77777777" w:rsidR="0002134A" w:rsidRDefault="0002134A" w:rsidP="0002134A">
      <w:pPr>
        <w:pStyle w:val="StandardWeb"/>
      </w:pPr>
      <w:r>
        <w:rPr>
          <w:rStyle w:val="Fett"/>
        </w:rPr>
        <w:t>Hymnus „Veni sancte spiritus“</w:t>
      </w:r>
    </w:p>
    <w:p w14:paraId="328098D8" w14:textId="77777777" w:rsidR="0002134A" w:rsidRDefault="0002134A" w:rsidP="0002134A">
      <w:pPr>
        <w:pStyle w:val="StandardWeb"/>
      </w:pPr>
      <w:r>
        <w:t>1. Komm, heiliger Geist, Herre Gott,</w:t>
      </w:r>
      <w:r>
        <w:br/>
        <w:t>Erfüll mit deiner Gnaden Gut</w:t>
      </w:r>
      <w:r>
        <w:br/>
        <w:t>Deiner Gläubigen Herz, Mut uns Sinn,</w:t>
      </w:r>
      <w:r>
        <w:br/>
        <w:t>Dein brunstig Lieb entzund in ihn.</w:t>
      </w:r>
      <w:r>
        <w:br/>
        <w:t>O Herr, durch deines Lichtes Glast</w:t>
      </w:r>
      <w:r>
        <w:br/>
        <w:t>Zu dem Glauben versammelt hast</w:t>
      </w:r>
      <w:r>
        <w:br/>
        <w:t>Das Volk aus aller Welt Zungen,</w:t>
      </w:r>
      <w:r>
        <w:br/>
        <w:t>Das sei dir, Herr, zu Lob gesungen.</w:t>
      </w:r>
      <w:r>
        <w:br/>
        <w:t>Alleluja, Alleluja.</w:t>
      </w:r>
    </w:p>
    <w:p w14:paraId="0A745C28" w14:textId="77777777" w:rsidR="0002134A" w:rsidRDefault="0002134A" w:rsidP="0002134A">
      <w:pPr>
        <w:pStyle w:val="StandardWeb"/>
      </w:pPr>
      <w:r>
        <w:t>2. Du heiliges Licht, edler Hort,</w:t>
      </w:r>
      <w:r>
        <w:br/>
        <w:t>Laß uns leuchten des Lebens Wort</w:t>
      </w:r>
      <w:r>
        <w:br/>
        <w:t>Und lern uns Gott recht erkennen,</w:t>
      </w:r>
      <w:r>
        <w:br/>
        <w:t>Von Herzen Vater nennen.</w:t>
      </w:r>
      <w:r>
        <w:br/>
        <w:t>O Herr, behüt uns vor fremder Lehr,</w:t>
      </w:r>
      <w:r>
        <w:br/>
        <w:t>Daß wir nicht Meister suchen mehr</w:t>
      </w:r>
      <w:r>
        <w:br/>
        <w:t>Denn Jesum mit rechtem Glauben</w:t>
      </w:r>
      <w:r>
        <w:br/>
        <w:t>Und ihm aus ganzer Macht vertrauen.</w:t>
      </w:r>
      <w:r>
        <w:br/>
        <w:t>Alleluja, Alleluja.</w:t>
      </w:r>
    </w:p>
    <w:p w14:paraId="2D001B29" w14:textId="77777777" w:rsidR="0002134A" w:rsidRDefault="0002134A" w:rsidP="0002134A">
      <w:pPr>
        <w:pStyle w:val="StandardWeb"/>
      </w:pPr>
      <w:r>
        <w:t>3. Du heilige Brunst, süßer Trost,</w:t>
      </w:r>
      <w:r>
        <w:br/>
        <w:t>Nu hilf uns fröhlich und getrost</w:t>
      </w:r>
      <w:r>
        <w:br/>
        <w:t>In deinem Dienst beständig bleiben,</w:t>
      </w:r>
      <w:r>
        <w:br/>
        <w:t>Die Trübsal uns nicht abtreiben.</w:t>
      </w:r>
      <w:r>
        <w:br/>
        <w:t>O Herr, durch dein Kraft uns bereit</w:t>
      </w:r>
      <w:r>
        <w:br/>
        <w:t>Und stärk des Fleisches Blödigkeit,</w:t>
      </w:r>
      <w:r>
        <w:br/>
        <w:t>Daß wir hie ritterlich ringen,</w:t>
      </w:r>
      <w:r>
        <w:br/>
        <w:t>Durch Tod und Leben zu dir dringen.</w:t>
      </w:r>
      <w:r>
        <w:br/>
        <w:t>Alleluja, Alleluja.</w:t>
      </w:r>
    </w:p>
    <w:p w14:paraId="7DB26E98" w14:textId="77777777" w:rsidR="00B044AB" w:rsidRDefault="00B044AB" w:rsidP="00B044AB">
      <w:pPr>
        <w:pStyle w:val="berschrift1"/>
      </w:pPr>
      <w:r>
        <w:rPr>
          <w:rStyle w:val="screen-reader-text"/>
        </w:rPr>
        <w:t>Mensch, willst du leben seliglich</w:t>
      </w:r>
    </w:p>
    <w:p w14:paraId="4149BE18" w14:textId="77777777" w:rsidR="00B044AB" w:rsidRDefault="00B044AB" w:rsidP="00B044AB">
      <w:pPr>
        <w:pStyle w:val="StandardWeb"/>
      </w:pPr>
      <w:r>
        <w:rPr>
          <w:rStyle w:val="Fett"/>
        </w:rPr>
        <w:t>Die zehn Gebote kurz</w:t>
      </w:r>
    </w:p>
    <w:p w14:paraId="450E88BE" w14:textId="77777777" w:rsidR="00B044AB" w:rsidRDefault="00B044AB" w:rsidP="00B044AB">
      <w:pPr>
        <w:pStyle w:val="StandardWeb"/>
      </w:pPr>
      <w:r>
        <w:t>1. Mensch, willst du leben seliglich</w:t>
      </w:r>
      <w:r>
        <w:br/>
        <w:t>Und bei Gott bleiben ewiglich,</w:t>
      </w:r>
      <w:r>
        <w:br/>
        <w:t>Sollst du halten die zehn Gebot,</w:t>
      </w:r>
      <w:r>
        <w:br/>
        <w:t>Die uns gebeut unser Gott.</w:t>
      </w:r>
      <w:r>
        <w:br/>
        <w:t>Kyrioleis.</w:t>
      </w:r>
    </w:p>
    <w:p w14:paraId="59A0BBAF" w14:textId="77777777" w:rsidR="00B044AB" w:rsidRDefault="00B044AB" w:rsidP="00B044AB">
      <w:pPr>
        <w:pStyle w:val="StandardWeb"/>
      </w:pPr>
      <w:r>
        <w:t>2. Dein Gott allein und Herr bin ich,</w:t>
      </w:r>
      <w:r>
        <w:br/>
        <w:t>Kein ander Gott soll irren dich,</w:t>
      </w:r>
      <w:r>
        <w:br/>
        <w:t>Trauen soll mir das Herze dein,</w:t>
      </w:r>
      <w:r>
        <w:br/>
        <w:t>Mein eigen Reich sollst du sein.</w:t>
      </w:r>
      <w:r>
        <w:br/>
        <w:t>Kyrioleis.</w:t>
      </w:r>
    </w:p>
    <w:p w14:paraId="064D208A" w14:textId="77777777" w:rsidR="00B044AB" w:rsidRDefault="00B044AB" w:rsidP="00B044AB">
      <w:pPr>
        <w:pStyle w:val="StandardWeb"/>
      </w:pPr>
      <w:r>
        <w:t>3. Du sollst mein Namen ehren schon</w:t>
      </w:r>
      <w:r>
        <w:br/>
        <w:t>Und in der Not mich rufen an,</w:t>
      </w:r>
      <w:r>
        <w:br/>
        <w:t>Du sollst heilgen den Sabbattag,</w:t>
      </w:r>
      <w:r>
        <w:br/>
        <w:t>Daß ich in dir wirken mag.</w:t>
      </w:r>
      <w:r>
        <w:br/>
        <w:t>Kyrioleis.</w:t>
      </w:r>
    </w:p>
    <w:p w14:paraId="57E5FA31" w14:textId="77777777" w:rsidR="00B044AB" w:rsidRDefault="00B044AB" w:rsidP="00B044AB">
      <w:pPr>
        <w:pStyle w:val="StandardWeb"/>
      </w:pPr>
      <w:r>
        <w:t>4. Dem Vater und der Mutter dein</w:t>
      </w:r>
      <w:r>
        <w:br/>
        <w:t>Sollst du nach mir gehorsam sein,</w:t>
      </w:r>
      <w:r>
        <w:br/>
        <w:t>Niemand töten noch zornig sein</w:t>
      </w:r>
      <w:r>
        <w:br/>
        <w:t>Und deine Ehe halten rein.</w:t>
      </w:r>
      <w:r>
        <w:br/>
        <w:t>Kyrioleis.</w:t>
      </w:r>
    </w:p>
    <w:p w14:paraId="2CBBFC26" w14:textId="77777777" w:rsidR="00B044AB" w:rsidRDefault="00B044AB" w:rsidP="00B044AB">
      <w:pPr>
        <w:pStyle w:val="StandardWeb"/>
      </w:pPr>
      <w:r>
        <w:t>5. Du sollst eim andern stehlen nicht,</w:t>
      </w:r>
      <w:r>
        <w:br/>
        <w:t>Auf niemand Falsches zeugen icht,</w:t>
      </w:r>
      <w:r>
        <w:br/>
        <w:t>Deines Nächsten Weib nicht begehrn</w:t>
      </w:r>
      <w:r>
        <w:br/>
        <w:t>Und all seins Guts gern entbehrn.</w:t>
      </w:r>
      <w:r>
        <w:br/>
        <w:t>Kyrioleis.</w:t>
      </w:r>
    </w:p>
    <w:p w14:paraId="5D50EB55" w14:textId="77777777" w:rsidR="0002134A" w:rsidRDefault="0002134A" w:rsidP="0002134A">
      <w:pPr>
        <w:pStyle w:val="berschrift1"/>
      </w:pPr>
      <w:r>
        <w:rPr>
          <w:rStyle w:val="screen-reader-text"/>
        </w:rPr>
        <w:t>Mit Fried und Freud</w:t>
      </w:r>
      <w:r>
        <w:t xml:space="preserve"> </w:t>
      </w:r>
    </w:p>
    <w:p w14:paraId="04610E39" w14:textId="77777777" w:rsidR="0002134A" w:rsidRDefault="0002134A" w:rsidP="0002134A">
      <w:pPr>
        <w:pStyle w:val="StandardWeb"/>
      </w:pPr>
      <w:r>
        <w:rPr>
          <w:rStyle w:val="Fett"/>
        </w:rPr>
        <w:t>Der Lobgesang Simeonis, des Altvaters: Nunc dimittis</w:t>
      </w:r>
    </w:p>
    <w:p w14:paraId="1A6B5B3B" w14:textId="77777777" w:rsidR="0002134A" w:rsidRDefault="0002134A" w:rsidP="0002134A">
      <w:pPr>
        <w:pStyle w:val="StandardWeb"/>
      </w:pPr>
      <w:r>
        <w:t>1. Mit Fried und Freud ich fahr dahin</w:t>
      </w:r>
      <w:r>
        <w:br/>
        <w:t>In Gottes Wille,</w:t>
      </w:r>
      <w:r>
        <w:br/>
        <w:t>Getrost ist mir mein Herz und Sinn,</w:t>
      </w:r>
      <w:r>
        <w:br/>
        <w:t>Sanft und stille.</w:t>
      </w:r>
      <w:r>
        <w:br/>
        <w:t>Wie Gott mir verheißen hat,</w:t>
      </w:r>
      <w:r>
        <w:br/>
        <w:t>Der Tod ist mein Schlaf worden.</w:t>
      </w:r>
    </w:p>
    <w:p w14:paraId="23979497" w14:textId="77777777" w:rsidR="0002134A" w:rsidRDefault="0002134A" w:rsidP="0002134A">
      <w:pPr>
        <w:pStyle w:val="StandardWeb"/>
      </w:pPr>
      <w:r>
        <w:t>2. Das macht Christus, wahr Gottes Sohn,</w:t>
      </w:r>
      <w:r>
        <w:br/>
        <w:t>Der treu Heiland,</w:t>
      </w:r>
      <w:r>
        <w:br/>
        <w:t>Den du mich, Herr, hast sehen lon</w:t>
      </w:r>
      <w:r>
        <w:br/>
        <w:t>Und macht bekannt,</w:t>
      </w:r>
      <w:r>
        <w:br/>
        <w:t>Daß er sei das Leben</w:t>
      </w:r>
      <w:r>
        <w:br/>
        <w:t>Und Heil in Not und Sterben.</w:t>
      </w:r>
    </w:p>
    <w:p w14:paraId="092C3A81" w14:textId="77777777" w:rsidR="0002134A" w:rsidRDefault="0002134A" w:rsidP="0002134A">
      <w:pPr>
        <w:pStyle w:val="StandardWeb"/>
      </w:pPr>
      <w:r>
        <w:t>3. Den du hast allen vorgestellt</w:t>
      </w:r>
      <w:r>
        <w:br/>
        <w:t>Mit groß Gnaden,</w:t>
      </w:r>
      <w:r>
        <w:br/>
        <w:t>Zu seinem Reich die ganze Welt</w:t>
      </w:r>
      <w:r>
        <w:br/>
        <w:t>Heißen laden</w:t>
      </w:r>
      <w:r>
        <w:br/>
        <w:t>Durch dein teur heilsams Wort,</w:t>
      </w:r>
      <w:r>
        <w:br/>
        <w:t>An allen Ort erschollen.</w:t>
      </w:r>
    </w:p>
    <w:p w14:paraId="00CD0B95" w14:textId="77777777" w:rsidR="0002134A" w:rsidRDefault="0002134A" w:rsidP="0002134A">
      <w:pPr>
        <w:pStyle w:val="StandardWeb"/>
      </w:pPr>
      <w:r>
        <w:t>4. Er ist das hell und selig Licht</w:t>
      </w:r>
      <w:r>
        <w:br/>
        <w:t>Für die Heiden,</w:t>
      </w:r>
      <w:r>
        <w:br/>
        <w:t>Zurleuchten, die dich kennen nicht,</w:t>
      </w:r>
      <w:r>
        <w:br/>
        <w:t>Und zu weiden.</w:t>
      </w:r>
      <w:r>
        <w:br/>
        <w:t>Es ist deins Volks Israel</w:t>
      </w:r>
      <w:r>
        <w:br/>
        <w:t>Der Preis, Ehr, Freud und Wonne.</w:t>
      </w:r>
    </w:p>
    <w:p w14:paraId="209C430A" w14:textId="77777777" w:rsidR="0002134A" w:rsidRDefault="0002134A" w:rsidP="0002134A">
      <w:pPr>
        <w:pStyle w:val="berschrift1"/>
      </w:pPr>
      <w:r>
        <w:rPr>
          <w:rStyle w:val="screen-reader-text"/>
        </w:rPr>
        <w:t>Mitten wir im Leben sind</w:t>
      </w:r>
      <w:r>
        <w:t xml:space="preserve"> </w:t>
      </w:r>
    </w:p>
    <w:p w14:paraId="25C4ABE7" w14:textId="77777777" w:rsidR="0002134A" w:rsidRDefault="0002134A" w:rsidP="0002134A">
      <w:pPr>
        <w:pStyle w:val="StandardWeb"/>
      </w:pPr>
      <w:r>
        <w:rPr>
          <w:rStyle w:val="Fett"/>
        </w:rPr>
        <w:t>Der Lobgesang „Mitten wir im Leben sind“</w:t>
      </w:r>
    </w:p>
    <w:p w14:paraId="05038B86" w14:textId="77777777" w:rsidR="0002134A" w:rsidRDefault="0002134A" w:rsidP="0002134A">
      <w:pPr>
        <w:pStyle w:val="StandardWeb"/>
      </w:pPr>
      <w:r>
        <w:t>1. Mitten wir im Leben sind</w:t>
      </w:r>
      <w:r>
        <w:br/>
        <w:t>Mit dem Tod umfangen.</w:t>
      </w:r>
      <w:r>
        <w:br/>
        <w:t>Wen suchen wir, der Hilfe tu,</w:t>
      </w:r>
      <w:r>
        <w:br/>
        <w:t>Daß wir Gnad erlangen?</w:t>
      </w:r>
      <w:r>
        <w:br/>
        <w:t>Daß bist du, Herr, alleine.</w:t>
      </w:r>
      <w:r>
        <w:br/>
        <w:t>Uns reuet unser Missetat,</w:t>
      </w:r>
      <w:r>
        <w:br/>
        <w:t>Die dich, Herr, erzürnet hat.</w:t>
      </w:r>
      <w:r>
        <w:br/>
        <w:t>Heiliger Herre Gott,</w:t>
      </w:r>
      <w:r>
        <w:br/>
        <w:t>Heiliger starken Gott,</w:t>
      </w:r>
      <w:r>
        <w:br/>
        <w:t>Heiliger barmherziger Heiland, du ewiger Gott,</w:t>
      </w:r>
      <w:r>
        <w:br/>
        <w:t>Laß uns nicht versinken in des bittern Todes Not.</w:t>
      </w:r>
      <w:r>
        <w:br/>
        <w:t>Kyrieleison.</w:t>
      </w:r>
    </w:p>
    <w:p w14:paraId="740C358B" w14:textId="77777777" w:rsidR="0002134A" w:rsidRDefault="0002134A" w:rsidP="0002134A">
      <w:pPr>
        <w:pStyle w:val="StandardWeb"/>
      </w:pPr>
      <w:r>
        <w:t>2. Mitten in dem Tod anficht</w:t>
      </w:r>
      <w:r>
        <w:br/>
        <w:t>Uns der Höllen Rachen.</w:t>
      </w:r>
      <w:r>
        <w:br/>
        <w:t>Wer will uns aus solcher Not</w:t>
      </w:r>
      <w:r>
        <w:br/>
        <w:t>Frei und ledig machen?</w:t>
      </w:r>
      <w:r>
        <w:br/>
        <w:t>Das tust du, Herr, alleine.</w:t>
      </w:r>
      <w:r>
        <w:br/>
        <w:t>Es jammert dein Barmherzigkeit</w:t>
      </w:r>
      <w:r>
        <w:br/>
        <w:t>Unser Klag und großes Leid.</w:t>
      </w:r>
      <w:r>
        <w:br/>
        <w:t>Heiliger Herre Gott,</w:t>
      </w:r>
      <w:r>
        <w:br/>
        <w:t>Heiliger starker Gott,</w:t>
      </w:r>
      <w:r>
        <w:br/>
        <w:t>Heiliger barmherziger Heiland, du ewiger Gott,</w:t>
      </w:r>
      <w:r>
        <w:br/>
        <w:t>Laß uns nicht verzagen vor der tiefen Höllen Glut.</w:t>
      </w:r>
      <w:r>
        <w:br/>
        <w:t>Kyrieleison.</w:t>
      </w:r>
    </w:p>
    <w:p w14:paraId="136F1999" w14:textId="77777777" w:rsidR="0002134A" w:rsidRDefault="0002134A" w:rsidP="0002134A">
      <w:pPr>
        <w:pStyle w:val="StandardWeb"/>
      </w:pPr>
      <w:r>
        <w:t>3. Mitten in der Höllen Angst</w:t>
      </w:r>
      <w:r>
        <w:br/>
        <w:t>Unser Sünd uns treiben.</w:t>
      </w:r>
      <w:r>
        <w:br/>
        <w:t>Wo solln wir denn fliehen hin,</w:t>
      </w:r>
      <w:r>
        <w:br/>
        <w:t>Da wir mögen bleiben?</w:t>
      </w:r>
      <w:r>
        <w:br/>
        <w:t>Zu dir, Herr, alleine.</w:t>
      </w:r>
      <w:r>
        <w:br/>
        <w:t>Vergossen ist dein teures Blut,</w:t>
      </w:r>
      <w:r>
        <w:br/>
        <w:t>Das gnug für die Sünde tut.</w:t>
      </w:r>
      <w:r>
        <w:br/>
        <w:t>Heiliger Herre Gott,</w:t>
      </w:r>
      <w:r>
        <w:br/>
        <w:t>Heiliger starker Gott,</w:t>
      </w:r>
      <w:r>
        <w:br/>
        <w:t>Heiliger barmherziger Heiland, du ewiger Gott,</w:t>
      </w:r>
      <w:r>
        <w:br/>
        <w:t>Laß uns nicht entfallen von des rechten Glaubens Trost.</w:t>
      </w:r>
      <w:r>
        <w:br/>
        <w:t>Kyrieleison.</w:t>
      </w:r>
    </w:p>
    <w:p w14:paraId="0F6821D4" w14:textId="77777777" w:rsidR="0002134A" w:rsidRDefault="0002134A" w:rsidP="0002134A">
      <w:pPr>
        <w:pStyle w:val="berschrift1"/>
      </w:pPr>
      <w:r>
        <w:rPr>
          <w:rStyle w:val="screen-reader-text"/>
        </w:rPr>
        <w:t>Nun bitten wir den Heiligen Geist</w:t>
      </w:r>
      <w:r>
        <w:t xml:space="preserve"> </w:t>
      </w:r>
    </w:p>
    <w:p w14:paraId="28E6732C" w14:textId="77777777" w:rsidR="0002134A" w:rsidRDefault="0002134A" w:rsidP="0002134A">
      <w:pPr>
        <w:pStyle w:val="StandardWeb"/>
      </w:pPr>
      <w:r>
        <w:rPr>
          <w:rStyle w:val="Fett"/>
        </w:rPr>
        <w:t>Ein Lobgesang von dem heiligen Geiste</w:t>
      </w:r>
    </w:p>
    <w:p w14:paraId="2BDD1875" w14:textId="77777777" w:rsidR="0002134A" w:rsidRDefault="0002134A" w:rsidP="0002134A">
      <w:pPr>
        <w:pStyle w:val="StandardWeb"/>
      </w:pPr>
      <w:r>
        <w:t>1. Nun bitten wir den heiligen Geist</w:t>
      </w:r>
      <w:r>
        <w:br/>
        <w:t>Um den rechten Glauben allermeist,</w:t>
      </w:r>
      <w:r>
        <w:br/>
        <w:t>Daß er uns behüte an unserm Ende,</w:t>
      </w:r>
      <w:r>
        <w:br/>
        <w:t>Wenn wir heimfahren aus diesem Elende.</w:t>
      </w:r>
      <w:r>
        <w:br/>
        <w:t>Kyrioleis.</w:t>
      </w:r>
    </w:p>
    <w:p w14:paraId="5C000031" w14:textId="77777777" w:rsidR="0002134A" w:rsidRDefault="0002134A" w:rsidP="0002134A">
      <w:pPr>
        <w:pStyle w:val="StandardWeb"/>
      </w:pPr>
      <w:r>
        <w:t>2. Du wertes Licht, gib uns deinen Schein,</w:t>
      </w:r>
      <w:r>
        <w:br/>
        <w:t>Lehr uns Jesum Christ kennen allein,</w:t>
      </w:r>
      <w:r>
        <w:br/>
        <w:t>Daß wir an ihm bleiben, dem treuen Heiland,</w:t>
      </w:r>
      <w:r>
        <w:br/>
        <w:t>Der uns bracht hat zum rechten Vaterland.</w:t>
      </w:r>
      <w:r>
        <w:br/>
        <w:t>Kyrioleis.</w:t>
      </w:r>
    </w:p>
    <w:p w14:paraId="071440C7" w14:textId="77777777" w:rsidR="0002134A" w:rsidRDefault="0002134A" w:rsidP="0002134A">
      <w:pPr>
        <w:pStyle w:val="StandardWeb"/>
      </w:pPr>
      <w:r>
        <w:t>3. Du süße Lieb, schenk uns deine Gunst,</w:t>
      </w:r>
      <w:r>
        <w:br/>
        <w:t>Laß uns empfinden der Liebe Brunst,</w:t>
      </w:r>
      <w:r>
        <w:br/>
        <w:t>Daß wir uns von Herzen einander lieben</w:t>
      </w:r>
      <w:r>
        <w:br/>
        <w:t>Und im Friede auf einem Sinn blieben.</w:t>
      </w:r>
      <w:r>
        <w:br/>
        <w:t>Kyrioleis.</w:t>
      </w:r>
    </w:p>
    <w:p w14:paraId="2F05D821" w14:textId="77777777" w:rsidR="0002134A" w:rsidRDefault="0002134A" w:rsidP="0002134A">
      <w:pPr>
        <w:pStyle w:val="StandardWeb"/>
      </w:pPr>
      <w:r>
        <w:t>4. Du höchster Tröster in aller Not,</w:t>
      </w:r>
      <w:r>
        <w:br/>
        <w:t>Hilf, daß wir nicht fürchten Schand noch Tod,</w:t>
      </w:r>
      <w:r>
        <w:br/>
        <w:t>Daß in uns die Sinnen nicht verzagen,</w:t>
      </w:r>
      <w:r>
        <w:br/>
        <w:t>Wenn der Feind wird das Leben verklagen.</w:t>
      </w:r>
      <w:r>
        <w:br/>
        <w:t>Kyrioleis.</w:t>
      </w:r>
    </w:p>
    <w:p w14:paraId="59B24116" w14:textId="77777777" w:rsidR="0002134A" w:rsidRDefault="0002134A" w:rsidP="0002134A">
      <w:pPr>
        <w:pStyle w:val="berschrift1"/>
      </w:pPr>
      <w:r>
        <w:rPr>
          <w:rStyle w:val="screen-reader-text"/>
        </w:rPr>
        <w:t>Nun freut euch</w:t>
      </w:r>
      <w:r>
        <w:t xml:space="preserve"> </w:t>
      </w:r>
    </w:p>
    <w:p w14:paraId="2677BEF0" w14:textId="77777777" w:rsidR="0002134A" w:rsidRDefault="0002134A" w:rsidP="0002134A">
      <w:pPr>
        <w:pStyle w:val="StandardWeb"/>
      </w:pPr>
      <w:r>
        <w:rPr>
          <w:rStyle w:val="Fett"/>
        </w:rPr>
        <w:t>Ein Danklied für die höchsten Wohltaten, so uns Gott in Christo erzeigt hat</w:t>
      </w:r>
    </w:p>
    <w:p w14:paraId="5AE4BDC6" w14:textId="77777777" w:rsidR="0002134A" w:rsidRDefault="0002134A" w:rsidP="0002134A">
      <w:pPr>
        <w:pStyle w:val="StandardWeb"/>
      </w:pPr>
      <w:r>
        <w:t>1. Nun freut euch, lieben Christen gmein,</w:t>
      </w:r>
      <w:r>
        <w:br/>
        <w:t>Und laßt uns fröhlich springen,</w:t>
      </w:r>
      <w:r>
        <w:br/>
        <w:t>Daß wir getrost und all in ein</w:t>
      </w:r>
      <w:r>
        <w:br/>
        <w:t>Mit Lust und Liebe singen,</w:t>
      </w:r>
      <w:r>
        <w:br/>
        <w:t>Was Gott an uns gewendet hat</w:t>
      </w:r>
      <w:r>
        <w:br/>
        <w:t>Und seine süße Wundertat</w:t>
      </w:r>
      <w:r>
        <w:br/>
        <w:t>Gar teur hat ers erworben.</w:t>
      </w:r>
    </w:p>
    <w:p w14:paraId="145144CD" w14:textId="77777777" w:rsidR="0002134A" w:rsidRDefault="0002134A" w:rsidP="0002134A">
      <w:pPr>
        <w:pStyle w:val="StandardWeb"/>
      </w:pPr>
      <w:r>
        <w:t>2. Dem Teufel ich gefangen lag,</w:t>
      </w:r>
      <w:r>
        <w:br/>
        <w:t>Im Tod war ich verloren,</w:t>
      </w:r>
      <w:r>
        <w:br/>
        <w:t>Mein Sünd mich quälet Nacht und Tag,</w:t>
      </w:r>
      <w:r>
        <w:br/>
        <w:t>Darin ich war geboren;</w:t>
      </w:r>
      <w:r>
        <w:br/>
        <w:t>Ich fiel auch immer tiefer drein,</w:t>
      </w:r>
      <w:r>
        <w:br/>
        <w:t>Es war kein Guts am Leben mein,</w:t>
      </w:r>
      <w:r>
        <w:br/>
        <w:t>Die Sünd hat mich besessen.</w:t>
      </w:r>
    </w:p>
    <w:p w14:paraId="0CC92738" w14:textId="77777777" w:rsidR="0002134A" w:rsidRDefault="0002134A" w:rsidP="0002134A">
      <w:pPr>
        <w:pStyle w:val="StandardWeb"/>
      </w:pPr>
      <w:r>
        <w:t>3. Mein gute Werk, die golten nicht,</w:t>
      </w:r>
      <w:r>
        <w:br/>
        <w:t>Es war mit ihn verdorben,</w:t>
      </w:r>
      <w:r>
        <w:br/>
        <w:t>Der frei Will hasset Gotts Gericht,</w:t>
      </w:r>
      <w:r>
        <w:br/>
        <w:t>er war zum Gut erstorben.</w:t>
      </w:r>
      <w:r>
        <w:br/>
        <w:t>Die Angst mich zu verzweifeln treib,</w:t>
      </w:r>
      <w:r>
        <w:br/>
        <w:t>Daß nichts denn Sterben bei mir bleib,</w:t>
      </w:r>
      <w:r>
        <w:br/>
        <w:t>Zur Höllen mußt ich sinken.</w:t>
      </w:r>
    </w:p>
    <w:p w14:paraId="1BF25268" w14:textId="77777777" w:rsidR="0002134A" w:rsidRDefault="0002134A" w:rsidP="0002134A">
      <w:pPr>
        <w:pStyle w:val="StandardWeb"/>
      </w:pPr>
      <w:r>
        <w:t>4. Da jammert Gott in Ewigkeit</w:t>
      </w:r>
      <w:r>
        <w:br/>
        <w:t>Mein Elend übermaßen,</w:t>
      </w:r>
      <w:r>
        <w:br/>
        <w:t>Er dacht an sein Barmherzigkeit,</w:t>
      </w:r>
      <w:r>
        <w:br/>
        <w:t>Er wollt mir helfen lassen.</w:t>
      </w:r>
      <w:r>
        <w:br/>
        <w:t>Er wandt zu mir das Vaterherz,</w:t>
      </w:r>
      <w:r>
        <w:br/>
        <w:t>Es war bei ihm fürwahr kein Scherz,</w:t>
      </w:r>
      <w:r>
        <w:br/>
        <w:t>Er ließ sein Bestes kosten.</w:t>
      </w:r>
    </w:p>
    <w:p w14:paraId="3A502910" w14:textId="77777777" w:rsidR="0002134A" w:rsidRDefault="0002134A" w:rsidP="0002134A">
      <w:pPr>
        <w:pStyle w:val="StandardWeb"/>
      </w:pPr>
      <w:r>
        <w:t>5. Er sprach zu seinem lieben Sohn:</w:t>
      </w:r>
      <w:r>
        <w:br/>
        <w:t>Die Zeit ist hie zurbarmen,</w:t>
      </w:r>
      <w:r>
        <w:br/>
        <w:t>Fahr hin, meins Herzens werte Kron,</w:t>
      </w:r>
      <w:r>
        <w:br/>
        <w:t>Und sei das Heil der Armen</w:t>
      </w:r>
      <w:r>
        <w:br/>
        <w:t>Und hilf ihm aus der Sünden Not,</w:t>
      </w:r>
      <w:r>
        <w:br/>
        <w:t>Erwürg für ihn den bittern Tod</w:t>
      </w:r>
      <w:r>
        <w:br/>
        <w:t>Und laß ihn mit dir leben.</w:t>
      </w:r>
    </w:p>
    <w:p w14:paraId="30441704" w14:textId="77777777" w:rsidR="0002134A" w:rsidRDefault="0002134A" w:rsidP="0002134A">
      <w:pPr>
        <w:pStyle w:val="StandardWeb"/>
      </w:pPr>
      <w:r>
        <w:t>6. Der Sohn dem Vater ghorsam ward,</w:t>
      </w:r>
      <w:r>
        <w:br/>
        <w:t>Er kam zu mir auf Erden</w:t>
      </w:r>
      <w:r>
        <w:br/>
        <w:t>Von einer Jungfrau rein und zart,</w:t>
      </w:r>
      <w:r>
        <w:br/>
        <w:t>Er sollt mein Bruder werden.</w:t>
      </w:r>
      <w:r>
        <w:br/>
        <w:t>Gar heimlich führt er sein Gewalt,</w:t>
      </w:r>
      <w:r>
        <w:br/>
        <w:t>Er ging in meiner armen Gstalt,</w:t>
      </w:r>
      <w:r>
        <w:br/>
        <w:t>Den Teufel wollt er fangen.</w:t>
      </w:r>
    </w:p>
    <w:p w14:paraId="3F33C3E1" w14:textId="77777777" w:rsidR="0002134A" w:rsidRDefault="0002134A" w:rsidP="0002134A">
      <w:pPr>
        <w:pStyle w:val="StandardWeb"/>
      </w:pPr>
      <w:r>
        <w:t>7. Er sprach zu mir: Halt dich an mich,</w:t>
      </w:r>
      <w:r>
        <w:br/>
        <w:t>Es soll dir jetzt gelingen;</w:t>
      </w:r>
      <w:r>
        <w:br/>
        <w:t>Ich geb mich selber ganz für dich,</w:t>
      </w:r>
      <w:r>
        <w:br/>
        <w:t>Da will ich für dich ringen;</w:t>
      </w:r>
      <w:r>
        <w:br/>
        <w:t>Denn ich bin dein und du bist mein,</w:t>
      </w:r>
      <w:r>
        <w:br/>
        <w:t>Und wo ich bleib, da sollst du sein,</w:t>
      </w:r>
      <w:r>
        <w:br/>
        <w:t>Uns soll der Feind nicht scheiden.</w:t>
      </w:r>
    </w:p>
    <w:p w14:paraId="3FEE56E5" w14:textId="77777777" w:rsidR="0002134A" w:rsidRDefault="0002134A" w:rsidP="0002134A">
      <w:pPr>
        <w:pStyle w:val="StandardWeb"/>
      </w:pPr>
      <w:r>
        <w:t>8. Vergießen wird er mir mein Blut,</w:t>
      </w:r>
      <w:r>
        <w:br/>
        <w:t>Dazu mein Leben rauben,</w:t>
      </w:r>
      <w:r>
        <w:br/>
        <w:t>Das leid ich alles dir zu gut,</w:t>
      </w:r>
      <w:r>
        <w:br/>
        <w:t>Das halt mit festem Glauben,</w:t>
      </w:r>
      <w:r>
        <w:br/>
        <w:t>Den Tod verschlingt das Leben mein,</w:t>
      </w:r>
      <w:r>
        <w:br/>
        <w:t>Mein Unschuld trägt die Sünde dein,</w:t>
      </w:r>
      <w:r>
        <w:br/>
        <w:t>Da bist Du selig worden.</w:t>
      </w:r>
    </w:p>
    <w:p w14:paraId="358865F6" w14:textId="77777777" w:rsidR="0002134A" w:rsidRDefault="0002134A" w:rsidP="0002134A">
      <w:pPr>
        <w:pStyle w:val="StandardWeb"/>
      </w:pPr>
      <w:r>
        <w:t>9. Gen Himmel zu dem Vater mein</w:t>
      </w:r>
      <w:r>
        <w:br/>
        <w:t>Fahr ich von diesem Leben,</w:t>
      </w:r>
      <w:r>
        <w:br/>
        <w:t>Da will ich sein der Meister dein,</w:t>
      </w:r>
      <w:r>
        <w:br/>
        <w:t>Den Geist will ich dir geben,</w:t>
      </w:r>
      <w:r>
        <w:br/>
        <w:t>Der dich in Trübnis trösten soll</w:t>
      </w:r>
      <w:r>
        <w:br/>
        <w:t>Und lernen mich erkennen wohl</w:t>
      </w:r>
      <w:r>
        <w:br/>
        <w:t>Und in der Wahrheit leiten.</w:t>
      </w:r>
    </w:p>
    <w:p w14:paraId="4CBC4EE1" w14:textId="77777777" w:rsidR="0002134A" w:rsidRDefault="0002134A" w:rsidP="0002134A">
      <w:pPr>
        <w:pStyle w:val="StandardWeb"/>
      </w:pPr>
      <w:r>
        <w:t>10.Was ich getan hab und gelehrt,</w:t>
      </w:r>
      <w:r>
        <w:br/>
        <w:t>Das sollst du tun und lehren,</w:t>
      </w:r>
      <w:r>
        <w:br/>
        <w:t>Damit das Reich Gottes werd gemehrt</w:t>
      </w:r>
      <w:r>
        <w:br/>
        <w:t>Zu Lob und seinen Ehren.</w:t>
      </w:r>
      <w:r>
        <w:br/>
        <w:t>Und hüt dich vor der Menschen Satz,</w:t>
      </w:r>
      <w:r>
        <w:br/>
        <w:t>Davon verdirbt der edle Schatz,</w:t>
      </w:r>
      <w:r>
        <w:br/>
        <w:t>Das laß ich dir zu Letze.</w:t>
      </w:r>
    </w:p>
    <w:p w14:paraId="7FFA56A0" w14:textId="77777777" w:rsidR="0002134A" w:rsidRDefault="0002134A" w:rsidP="0002134A">
      <w:pPr>
        <w:pStyle w:val="berschrift1"/>
      </w:pPr>
      <w:r>
        <w:rPr>
          <w:rStyle w:val="screen-reader-text"/>
        </w:rPr>
        <w:t>Nun komm, der Heiden Heiland</w:t>
      </w:r>
      <w:r>
        <w:t xml:space="preserve"> </w:t>
      </w:r>
    </w:p>
    <w:p w14:paraId="41DA3392" w14:textId="77777777" w:rsidR="0002134A" w:rsidRDefault="0002134A" w:rsidP="0002134A">
      <w:pPr>
        <w:pStyle w:val="StandardWeb"/>
      </w:pPr>
      <w:r>
        <w:rPr>
          <w:rStyle w:val="Fett"/>
        </w:rPr>
        <w:t>Der Hymnus „Veni redemptor gentium“</w:t>
      </w:r>
    </w:p>
    <w:p w14:paraId="6AF9386F" w14:textId="77777777" w:rsidR="0002134A" w:rsidRDefault="0002134A" w:rsidP="0002134A">
      <w:pPr>
        <w:pStyle w:val="StandardWeb"/>
      </w:pPr>
      <w:r>
        <w:t>1. Nun komm, der Heiden Heiland,</w:t>
      </w:r>
      <w:r>
        <w:br/>
        <w:t>Der Jungfrauen Kind erkannt,</w:t>
      </w:r>
      <w:r>
        <w:br/>
        <w:t>Daß sich wunder alle Welt,</w:t>
      </w:r>
      <w:r>
        <w:br/>
        <w:t>Gott solch Geburt ihm bestellt.</w:t>
      </w:r>
    </w:p>
    <w:p w14:paraId="75F6F6B4" w14:textId="77777777" w:rsidR="0002134A" w:rsidRDefault="0002134A" w:rsidP="0002134A">
      <w:pPr>
        <w:pStyle w:val="StandardWeb"/>
      </w:pPr>
      <w:r>
        <w:t>2. Nicht von Manns Blut noch von Fleisch,</w:t>
      </w:r>
      <w:r>
        <w:br/>
        <w:t>Allein von dem heiligen Geist</w:t>
      </w:r>
      <w:r>
        <w:br/>
        <w:t>Ist Gotts Wort worden ein Mensch</w:t>
      </w:r>
      <w:r>
        <w:br/>
        <w:t>Und blühet ein Frucht Weibsfleisch.</w:t>
      </w:r>
    </w:p>
    <w:p w14:paraId="1E634550" w14:textId="77777777" w:rsidR="0002134A" w:rsidRDefault="0002134A" w:rsidP="0002134A">
      <w:pPr>
        <w:pStyle w:val="StandardWeb"/>
      </w:pPr>
      <w:r>
        <w:t>3. Der Jungfrau Leib schwanger ward,</w:t>
      </w:r>
      <w:r>
        <w:br/>
        <w:t>Doch blieb Keuschheit rein bewahrt,</w:t>
      </w:r>
      <w:r>
        <w:br/>
        <w:t>Leucht hervor manch Tugend schon,</w:t>
      </w:r>
      <w:r>
        <w:br/>
        <w:t>Gott da war in seinem Thron.</w:t>
      </w:r>
    </w:p>
    <w:p w14:paraId="6166D385" w14:textId="77777777" w:rsidR="0002134A" w:rsidRDefault="0002134A" w:rsidP="0002134A">
      <w:pPr>
        <w:pStyle w:val="StandardWeb"/>
      </w:pPr>
      <w:r>
        <w:t>4. Er ging aus der Kammer sein,</w:t>
      </w:r>
      <w:r>
        <w:br/>
        <w:t>Dem königlichen Saal so rein,</w:t>
      </w:r>
      <w:r>
        <w:br/>
        <w:t>Gott von Art und Mensch ein Held,</w:t>
      </w:r>
      <w:r>
        <w:br/>
        <w:t>Sein Weg er zu laufen eilt.</w:t>
      </w:r>
    </w:p>
    <w:p w14:paraId="40CD7DC4" w14:textId="77777777" w:rsidR="0002134A" w:rsidRDefault="0002134A" w:rsidP="0002134A">
      <w:pPr>
        <w:pStyle w:val="StandardWeb"/>
      </w:pPr>
      <w:r>
        <w:t>5. Sein Lauf kam vom Vater her</w:t>
      </w:r>
      <w:r>
        <w:br/>
        <w:t>Und kehrt wieder zum Vater,</w:t>
      </w:r>
      <w:r>
        <w:br/>
        <w:t>Fuhr hinunter zu der Höll</w:t>
      </w:r>
      <w:r>
        <w:br/>
        <w:t>Und wieder zu Gottes Stuhl.</w:t>
      </w:r>
    </w:p>
    <w:p w14:paraId="265EA9FD" w14:textId="77777777" w:rsidR="0002134A" w:rsidRDefault="0002134A" w:rsidP="0002134A">
      <w:pPr>
        <w:pStyle w:val="StandardWeb"/>
      </w:pPr>
      <w:r>
        <w:t>6. Der du bist dem Vater gleich,</w:t>
      </w:r>
      <w:r>
        <w:br/>
        <w:t>Führ hinaus den Sieg im Fleisch,</w:t>
      </w:r>
      <w:r>
        <w:br/>
        <w:t>Daß dein ewig Gottsgewalt</w:t>
      </w:r>
      <w:r>
        <w:br/>
        <w:t>In uns das krank Fleisch erhalt.</w:t>
      </w:r>
    </w:p>
    <w:p w14:paraId="18AC03F6" w14:textId="77777777" w:rsidR="0002134A" w:rsidRDefault="0002134A" w:rsidP="0002134A">
      <w:pPr>
        <w:pStyle w:val="StandardWeb"/>
      </w:pPr>
      <w:r>
        <w:t>7. Dein Krippen glänzt hell und klar,</w:t>
      </w:r>
      <w:r>
        <w:br/>
        <w:t>Die Nacht gibt ein neu Licht dar,</w:t>
      </w:r>
      <w:r>
        <w:br/>
        <w:t>Dunkel muß nicht kommen drein,</w:t>
      </w:r>
      <w:r>
        <w:br/>
        <w:t>Der Glaub bleibt immer im Schein.</w:t>
      </w:r>
    </w:p>
    <w:p w14:paraId="1A20BEEC" w14:textId="77777777" w:rsidR="0002134A" w:rsidRDefault="0002134A" w:rsidP="0002134A">
      <w:pPr>
        <w:pStyle w:val="StandardWeb"/>
      </w:pPr>
      <w:r>
        <w:t>8. Lob sei Gott dem Vater ton,</w:t>
      </w:r>
      <w:r>
        <w:br/>
        <w:t>Lob sei Gott seinm einigen Sohn,</w:t>
      </w:r>
      <w:r>
        <w:br/>
        <w:t>Lob sei Gott dem heiligen Geist</w:t>
      </w:r>
      <w:r>
        <w:br/>
        <w:t>Immer und in Ewigkeit.</w:t>
      </w:r>
    </w:p>
    <w:p w14:paraId="1245E5E3" w14:textId="4216D2C2" w:rsidR="00B044AB" w:rsidRDefault="00B044AB" w:rsidP="00B044AB">
      <w:pPr>
        <w:pStyle w:val="berschrift1"/>
      </w:pPr>
      <w:r>
        <w:t>Nun treiben wir den Papst heraus</w:t>
      </w:r>
    </w:p>
    <w:p w14:paraId="06488ED6" w14:textId="7B695099" w:rsidR="00B044AB" w:rsidRPr="00B044AB" w:rsidRDefault="00B044AB" w:rsidP="00B044AB">
      <w:pPr>
        <w:rPr>
          <w:b/>
          <w:sz w:val="36"/>
          <w:szCs w:val="36"/>
          <w:lang w:eastAsia="de-DE"/>
        </w:rPr>
      </w:pPr>
      <w:r w:rsidRPr="00B044AB">
        <w:rPr>
          <w:b/>
        </w:rPr>
        <w:t xml:space="preserve">Dr. Martin Luthers letzter Gesang zum Valet dem Römischen Papst gemacht für die Kinder zu Mitfasten an statt den Tod austreiben, den leidigen Papst damit aus der Kirche zu jagen. </w:t>
      </w:r>
    </w:p>
    <w:p w14:paraId="109DEDF1" w14:textId="77777777" w:rsidR="00B044AB" w:rsidRDefault="00B044AB" w:rsidP="00B044AB">
      <w:pPr>
        <w:pStyle w:val="StandardWeb"/>
      </w:pPr>
      <w:r>
        <w:t>Nun treiben wir den Papst heraus</w:t>
      </w:r>
      <w:r>
        <w:br/>
        <w:t>Aus Christi Kirche, Gottes Haus,</w:t>
      </w:r>
      <w:r>
        <w:br/>
        <w:t>Darinn‘ er mördlich hat regiert,</w:t>
      </w:r>
      <w:r>
        <w:br/>
        <w:t>Unzählich viele Seelen verführt.</w:t>
      </w:r>
    </w:p>
    <w:p w14:paraId="15BDF964" w14:textId="77777777" w:rsidR="00B044AB" w:rsidRDefault="00B044AB" w:rsidP="00B044AB">
      <w:pPr>
        <w:pStyle w:val="StandardWeb"/>
      </w:pPr>
      <w:r>
        <w:t>Troll dich aus du verdammter Sohn,</w:t>
      </w:r>
      <w:r>
        <w:br/>
        <w:t>Du rothe Braut von Babylon,</w:t>
      </w:r>
      <w:r>
        <w:br/>
        <w:t>Du bist der Greul und Anti-Christ,</w:t>
      </w:r>
      <w:r>
        <w:br/>
        <w:t>Voll Lügen, Mord und arger List.</w:t>
      </w:r>
    </w:p>
    <w:p w14:paraId="341525B4" w14:textId="77777777" w:rsidR="00B044AB" w:rsidRDefault="00B044AB" w:rsidP="00B044AB">
      <w:pPr>
        <w:pStyle w:val="StandardWeb"/>
      </w:pPr>
      <w:r>
        <w:t>Dein Ablaß-Brief, Bull und Decret</w:t>
      </w:r>
      <w:r>
        <w:br/>
        <w:t>Liegt nun versiegelt im Secret,</w:t>
      </w:r>
      <w:r>
        <w:br/>
        <w:t>Damit stahlst du der Welt ihr Gut,</w:t>
      </w:r>
      <w:r>
        <w:br/>
        <w:t>Und schändest dadurch Christi Blut.</w:t>
      </w:r>
    </w:p>
    <w:p w14:paraId="2A5442F5" w14:textId="77777777" w:rsidR="00B044AB" w:rsidRDefault="00B044AB" w:rsidP="00B044AB">
      <w:pPr>
        <w:pStyle w:val="StandardWeb"/>
      </w:pPr>
      <w:r>
        <w:t>Der römische Götz ist ausgethan</w:t>
      </w:r>
      <w:r>
        <w:br/>
        <w:t>Den rechten Papst wir nehmen an,</w:t>
      </w:r>
      <w:r>
        <w:br/>
        <w:t>Das ist Gottes Sohn, der Fels und Christ,</w:t>
      </w:r>
      <w:r>
        <w:br/>
        <w:t>Auf den sein Reich erbauet ist.</w:t>
      </w:r>
    </w:p>
    <w:p w14:paraId="7D997F4D" w14:textId="77777777" w:rsidR="00B044AB" w:rsidRDefault="00B044AB" w:rsidP="00B044AB">
      <w:pPr>
        <w:pStyle w:val="StandardWeb"/>
      </w:pPr>
      <w:r>
        <w:t>Er ist der höchste Priester zart,</w:t>
      </w:r>
      <w:r>
        <w:br/>
        <w:t>Am Kreuz er aufgeopfert ward,</w:t>
      </w:r>
      <w:r>
        <w:br/>
        <w:t>Sein Blut für unsere Sünd vergoß</w:t>
      </w:r>
      <w:r>
        <w:br/>
        <w:t>Recht Ablaß aus seinen Wunden floß.</w:t>
      </w:r>
    </w:p>
    <w:p w14:paraId="04B5A610" w14:textId="00A03E90" w:rsidR="00B044AB" w:rsidRDefault="00B044AB" w:rsidP="00B044AB">
      <w:pPr>
        <w:pStyle w:val="StandardWeb"/>
      </w:pPr>
      <w:r>
        <w:t>Sein Kirch‘ durch sein Wort regiert,</w:t>
      </w:r>
      <w:r>
        <w:br/>
        <w:t>Gott Vater selbst ihn investiert,</w:t>
      </w:r>
      <w:r>
        <w:br/>
        <w:t>Er ist das Haupt der Christenheit,</w:t>
      </w:r>
      <w:r>
        <w:br/>
        <w:t>Dem sei Lob, Preis in Ewigkeit.</w:t>
      </w:r>
    </w:p>
    <w:p w14:paraId="47B0554E" w14:textId="1E8CC4E0" w:rsidR="00B044AB" w:rsidRDefault="00B044AB" w:rsidP="00B044AB">
      <w:pPr>
        <w:pStyle w:val="StandardWeb"/>
      </w:pPr>
      <w:r>
        <w:t>Es geht ein frischer Sommer herzu,</w:t>
      </w:r>
      <w:r>
        <w:br/>
        <w:t>Verleih‘ uns, Christus, Fried und Ruh!</w:t>
      </w:r>
      <w:r>
        <w:br/>
        <w:t>Bescher‘ uns, Herr, ein selig Jahr –</w:t>
      </w:r>
      <w:r>
        <w:br/>
        <w:t>Vorm Papst und Türken uns bewahr.</w:t>
      </w:r>
    </w:p>
    <w:p w14:paraId="3090D84C" w14:textId="77777777" w:rsidR="0002134A" w:rsidRDefault="0002134A" w:rsidP="0002134A">
      <w:pPr>
        <w:pStyle w:val="berschrift1"/>
        <w:rPr>
          <w:szCs w:val="36"/>
        </w:rPr>
      </w:pPr>
      <w:r w:rsidRPr="0002134A">
        <w:t>Sie ist mir lieb</w:t>
      </w:r>
      <w:r>
        <w:t xml:space="preserve"> </w:t>
      </w:r>
    </w:p>
    <w:p w14:paraId="3FC6ACD5" w14:textId="77777777" w:rsidR="0002134A" w:rsidRDefault="0002134A" w:rsidP="0002134A">
      <w:pPr>
        <w:pStyle w:val="StandardWeb"/>
      </w:pPr>
      <w:r>
        <w:rPr>
          <w:rStyle w:val="Fett"/>
        </w:rPr>
        <w:t>Ein Lied von der Heiligen Christlichen Kirchen, aus dem 12. Kapitel Apokalypsis</w:t>
      </w:r>
    </w:p>
    <w:p w14:paraId="43E13D52" w14:textId="77777777" w:rsidR="0002134A" w:rsidRDefault="0002134A" w:rsidP="0002134A">
      <w:pPr>
        <w:pStyle w:val="StandardWeb"/>
      </w:pPr>
      <w:r>
        <w:t>1. Sie ist mir lieb, die werte Magd,</w:t>
      </w:r>
      <w:r>
        <w:br/>
        <w:t>Und kann ihr nicht vergessen,</w:t>
      </w:r>
      <w:r>
        <w:br/>
        <w:t>Lob, Ehr und Zucht von ihr man sagt,</w:t>
      </w:r>
      <w:r>
        <w:br/>
        <w:t>Sie hat mein Herz besessen.</w:t>
      </w:r>
      <w:r>
        <w:br/>
        <w:t>Ich bin ihr hold,</w:t>
      </w:r>
      <w:r>
        <w:br/>
        <w:t>Und wenn ich sollt,</w:t>
      </w:r>
      <w:r>
        <w:br/>
        <w:t>Groß Unglück han,</w:t>
      </w:r>
      <w:r>
        <w:br/>
        <w:t>Da liegt nicht an.</w:t>
      </w:r>
      <w:r>
        <w:br/>
        <w:t>Sie will mich des ergetzen</w:t>
      </w:r>
      <w:r>
        <w:br/>
        <w:t>Mit ihrer Lieb und Treu an mir,</w:t>
      </w:r>
      <w:r>
        <w:br/>
        <w:t>Die sie zu mir will setzen</w:t>
      </w:r>
      <w:r>
        <w:br/>
        <w:t>Und tun all mein Begier.</w:t>
      </w:r>
    </w:p>
    <w:p w14:paraId="32FA59BE" w14:textId="77777777" w:rsidR="0002134A" w:rsidRDefault="0002134A" w:rsidP="0002134A">
      <w:pPr>
        <w:pStyle w:val="StandardWeb"/>
      </w:pPr>
      <w:r>
        <w:t>2. Sie trägt von Gold so rein ein Kron,</w:t>
      </w:r>
      <w:r>
        <w:br/>
        <w:t>Da leuchten inn zwölf Sterne,</w:t>
      </w:r>
      <w:r>
        <w:br/>
        <w:t>Ihr Kleid ist wie die Sonne schon,</w:t>
      </w:r>
      <w:r>
        <w:br/>
        <w:t>Das glänzet hell und ferne,</w:t>
      </w:r>
      <w:r>
        <w:br/>
        <w:t>Und auf dem Mon</w:t>
      </w:r>
      <w:r>
        <w:br/>
        <w:t>Ihr Füße stohn,</w:t>
      </w:r>
      <w:r>
        <w:br/>
        <w:t>Sie ist die Braut,</w:t>
      </w:r>
      <w:r>
        <w:br/>
        <w:t>Dem Herrn vertraut,</w:t>
      </w:r>
      <w:r>
        <w:br/>
        <w:t>Ihr ist weh und muß gebären</w:t>
      </w:r>
      <w:r>
        <w:br/>
        <w:t>Ein schönes Kind, den edlen Sohn</w:t>
      </w:r>
      <w:r>
        <w:br/>
        <w:t>Und aller Welt einen Herren,</w:t>
      </w:r>
      <w:r>
        <w:br/>
        <w:t>Dem sie ist unterton.</w:t>
      </w:r>
    </w:p>
    <w:p w14:paraId="49519787" w14:textId="77777777" w:rsidR="0002134A" w:rsidRDefault="0002134A" w:rsidP="0002134A">
      <w:pPr>
        <w:pStyle w:val="StandardWeb"/>
      </w:pPr>
      <w:r>
        <w:t>3. Das tut dem alten Drachen Zorn</w:t>
      </w:r>
      <w:r>
        <w:br/>
        <w:t>Und will das Kind verschlingen,</w:t>
      </w:r>
      <w:r>
        <w:br/>
        <w:t>Sein Toben ist doch ganz verlorn,</w:t>
      </w:r>
      <w:r>
        <w:br/>
        <w:t>Es kann ihm nicht gelingen.</w:t>
      </w:r>
      <w:r>
        <w:br/>
        <w:t>Das Kind ist doch</w:t>
      </w:r>
      <w:r>
        <w:br/>
        <w:t>Gen Himmel hoch</w:t>
      </w:r>
      <w:r>
        <w:br/>
        <w:t>Genommen hin</w:t>
      </w:r>
      <w:r>
        <w:br/>
        <w:t>Und lässet ihn</w:t>
      </w:r>
      <w:r>
        <w:br/>
        <w:t>Auf Erden fast sehr wüten.</w:t>
      </w:r>
      <w:r>
        <w:br/>
        <w:t>Die Mutter muß gar sein allein,</w:t>
      </w:r>
      <w:r>
        <w:br/>
        <w:t>Doch will sie Gott behüten</w:t>
      </w:r>
      <w:r>
        <w:br/>
        <w:t>Und der recht Vater sein.</w:t>
      </w:r>
    </w:p>
    <w:p w14:paraId="3053BECE" w14:textId="77777777" w:rsidR="0002134A" w:rsidRDefault="0002134A" w:rsidP="0002134A">
      <w:pPr>
        <w:pStyle w:val="berschrift1"/>
        <w:rPr>
          <w:rStyle w:val="screen-reader-text"/>
          <w:b w:val="0"/>
        </w:rPr>
      </w:pPr>
      <w:r>
        <w:t>Unsre große Sünde</w:t>
      </w:r>
    </w:p>
    <w:p w14:paraId="17CBA7C0" w14:textId="77777777" w:rsidR="0002134A" w:rsidRPr="0002134A" w:rsidRDefault="0002134A" w:rsidP="0002134A">
      <w:pPr>
        <w:rPr>
          <w:b/>
        </w:rPr>
      </w:pPr>
      <w:r w:rsidRPr="0002134A">
        <w:rPr>
          <w:rStyle w:val="screen-reader-text"/>
          <w:b/>
        </w:rPr>
        <w:t>O du armer Judas</w:t>
      </w:r>
      <w:r w:rsidRPr="0002134A">
        <w:rPr>
          <w:b/>
        </w:rPr>
        <w:t xml:space="preserve"> </w:t>
      </w:r>
    </w:p>
    <w:p w14:paraId="7AEF2C17" w14:textId="77777777" w:rsidR="0002134A" w:rsidRDefault="0002134A" w:rsidP="0002134A">
      <w:pPr>
        <w:pStyle w:val="StandardWeb"/>
      </w:pPr>
      <w:r>
        <w:t>Unsre große Sünde</w:t>
      </w:r>
      <w:r>
        <w:br/>
        <w:t>Und schwere Missethat</w:t>
      </w:r>
      <w:r>
        <w:br/>
        <w:t>Jesum, den wahren Gottes Sohn,</w:t>
      </w:r>
      <w:r>
        <w:br/>
        <w:t>Ans Kreuz geschlagen hat.</w:t>
      </w:r>
      <w:r>
        <w:br/>
        <w:t>Drum wir dich, armer Juda,</w:t>
      </w:r>
      <w:r>
        <w:br/>
        <w:t>Dazu der Jüden Schaar,</w:t>
      </w:r>
      <w:r>
        <w:br/>
        <w:t>Nicht feindlich dürfen schelten,</w:t>
      </w:r>
      <w:r>
        <w:br/>
        <w:t>Die Schuld ist unser zwar.</w:t>
      </w:r>
      <w:r>
        <w:br/>
        <w:t>Kyrieleison.</w:t>
      </w:r>
    </w:p>
    <w:p w14:paraId="447B692A" w14:textId="77777777" w:rsidR="0002134A" w:rsidRDefault="0002134A" w:rsidP="0002134A">
      <w:pPr>
        <w:pStyle w:val="StandardWeb"/>
      </w:pPr>
      <w:r>
        <w:t>Gelobet seist du, Christe,</w:t>
      </w:r>
      <w:r>
        <w:br/>
        <w:t>Der du am Kreuze hingst,</w:t>
      </w:r>
      <w:r>
        <w:br/>
        <w:t>Und für unsre Sünde</w:t>
      </w:r>
      <w:r>
        <w:br/>
        <w:t>Viel Schmach und Streich empfingst.</w:t>
      </w:r>
      <w:r>
        <w:br/>
        <w:t>Jetzt herschst mit deinem Vater</w:t>
      </w:r>
      <w:r>
        <w:br/>
        <w:t>In dem Himmelreich,</w:t>
      </w:r>
      <w:r>
        <w:br/>
        <w:t>Mach uns Alle selig</w:t>
      </w:r>
      <w:r>
        <w:br/>
        <w:t>Auf diesem Erdreich. Kyrieleison.</w:t>
      </w:r>
    </w:p>
    <w:p w14:paraId="1A4B9842" w14:textId="77777777" w:rsidR="0002134A" w:rsidRDefault="0002134A" w:rsidP="0002134A">
      <w:pPr>
        <w:pStyle w:val="berschrift1"/>
        <w:rPr>
          <w:rStyle w:val="screen-reader-text"/>
        </w:rPr>
      </w:pPr>
      <w:r>
        <w:t>Vater unser im Himmelreich</w:t>
      </w:r>
    </w:p>
    <w:p w14:paraId="611CD658" w14:textId="77777777" w:rsidR="0002134A" w:rsidRDefault="0002134A" w:rsidP="0002134A">
      <w:pPr>
        <w:pStyle w:val="StandardWeb"/>
      </w:pPr>
      <w:r>
        <w:rPr>
          <w:rStyle w:val="Fett"/>
        </w:rPr>
        <w:t>Das Vater Unser kurz und gut ausgelegt und in Gesangbuchweise gebracht.</w:t>
      </w:r>
    </w:p>
    <w:p w14:paraId="2A57DAEB" w14:textId="77777777" w:rsidR="0002134A" w:rsidRDefault="0002134A" w:rsidP="0002134A">
      <w:pPr>
        <w:pStyle w:val="StandardWeb"/>
      </w:pPr>
      <w:r>
        <w:t>1. Vater unser im Himmelreich,</w:t>
      </w:r>
      <w:r>
        <w:br/>
        <w:t>Der du uns alle heißest gleich</w:t>
      </w:r>
      <w:r>
        <w:br/>
        <w:t>Brüder sein und dich rufen an</w:t>
      </w:r>
      <w:r>
        <w:br/>
        <w:t>Und willst das Beten von uns han,</w:t>
      </w:r>
      <w:r>
        <w:br/>
        <w:t>Gibt, daß nicht bet allein der Mund,</w:t>
      </w:r>
      <w:r>
        <w:br/>
        <w:t>Hilf, daß es geh von Herzensgrund.</w:t>
      </w:r>
    </w:p>
    <w:p w14:paraId="077620E6" w14:textId="77777777" w:rsidR="0002134A" w:rsidRDefault="0002134A" w:rsidP="0002134A">
      <w:pPr>
        <w:pStyle w:val="StandardWeb"/>
      </w:pPr>
      <w:r>
        <w:t>2. Geheiligt werd der Name dein,</w:t>
      </w:r>
      <w:r>
        <w:br/>
        <w:t>Dein Wort bei uns hilf halten rein,</w:t>
      </w:r>
      <w:r>
        <w:br/>
        <w:t>Daß wir auch leben heiliglich</w:t>
      </w:r>
      <w:r>
        <w:br/>
        <w:t>Nach deinem Namen würdiglich.</w:t>
      </w:r>
      <w:r>
        <w:br/>
        <w:t>Behüt uns, Herr, vor falscher Lehr,</w:t>
      </w:r>
      <w:r>
        <w:br/>
        <w:t>Das arm verführet Volk belehr.</w:t>
      </w:r>
    </w:p>
    <w:p w14:paraId="59D8BB85" w14:textId="77777777" w:rsidR="0002134A" w:rsidRDefault="0002134A" w:rsidP="0002134A">
      <w:pPr>
        <w:pStyle w:val="StandardWeb"/>
      </w:pPr>
      <w:r>
        <w:t>3. Es kommt dein Reich zu dieser Zeit</w:t>
      </w:r>
      <w:r>
        <w:br/>
        <w:t>Und dort hernach in Ewigkeit.</w:t>
      </w:r>
      <w:r>
        <w:br/>
        <w:t>Der heilig Geist uns wohnet bei</w:t>
      </w:r>
      <w:r>
        <w:br/>
        <w:t>Mit seinen Gaben mancherlei.</w:t>
      </w:r>
      <w:r>
        <w:br/>
        <w:t>Des Satans Zorn und groß Gewalt</w:t>
      </w:r>
      <w:r>
        <w:br/>
        <w:t>Zerbrich, vor ihm dein Kirch erhalt.</w:t>
      </w:r>
    </w:p>
    <w:p w14:paraId="6A9EBE59" w14:textId="77777777" w:rsidR="0002134A" w:rsidRDefault="0002134A" w:rsidP="0002134A">
      <w:pPr>
        <w:pStyle w:val="StandardWeb"/>
      </w:pPr>
      <w:r>
        <w:t>4. Dein Will gescheh, Herr Gott, zugleich</w:t>
      </w:r>
      <w:r>
        <w:br/>
        <w:t>Auf Erden und im Himmelreich.</w:t>
      </w:r>
      <w:r>
        <w:br/>
        <w:t>Gib uns Geduld in Leidenszeit,</w:t>
      </w:r>
      <w:r>
        <w:br/>
        <w:t>Gehorsam sein in Lieb und Leid,</w:t>
      </w:r>
      <w:r>
        <w:br/>
        <w:t>Wehr und steur allem Fleisch und Blut,</w:t>
      </w:r>
      <w:r>
        <w:br/>
        <w:t>Das wider deinen Willen tut.</w:t>
      </w:r>
    </w:p>
    <w:p w14:paraId="66F93EC9" w14:textId="77777777" w:rsidR="0002134A" w:rsidRDefault="0002134A" w:rsidP="0002134A">
      <w:pPr>
        <w:pStyle w:val="StandardWeb"/>
      </w:pPr>
      <w:r>
        <w:t>5. Gib uns heut unser täglich Brot</w:t>
      </w:r>
      <w:r>
        <w:br/>
        <w:t>Und was man darf zur Leibesnot,</w:t>
      </w:r>
      <w:r>
        <w:br/>
        <w:t>Bhüt uns, Herr, vor Unfried und Streit,</w:t>
      </w:r>
      <w:r>
        <w:br/>
        <w:t>Vor Seuchen und vor teurer Zeit,</w:t>
      </w:r>
      <w:r>
        <w:br/>
        <w:t>Daß wir in gutem Frieden stehn,</w:t>
      </w:r>
      <w:r>
        <w:br/>
        <w:t>Der Sorg und Geizes müßig gehn.</w:t>
      </w:r>
    </w:p>
    <w:p w14:paraId="02EA98CA" w14:textId="77777777" w:rsidR="0002134A" w:rsidRDefault="0002134A" w:rsidP="0002134A">
      <w:pPr>
        <w:pStyle w:val="StandardWeb"/>
      </w:pPr>
      <w:r>
        <w:t>6. All unser Schuld vergib uns, Herr,</w:t>
      </w:r>
      <w:r>
        <w:br/>
        <w:t>Daß sie uns nicht betrüben mehr,</w:t>
      </w:r>
      <w:r>
        <w:br/>
        <w:t>Wie wir auch unsern Schuldigern</w:t>
      </w:r>
      <w:r>
        <w:br/>
        <w:t>Ihr Schuld und Fehl vergeben gern.</w:t>
      </w:r>
      <w:r>
        <w:br/>
        <w:t>Zu dienen mach uns all bereit</w:t>
      </w:r>
      <w:r>
        <w:br/>
        <w:t>In rechter Lieb und Einigkeit.</w:t>
      </w:r>
    </w:p>
    <w:p w14:paraId="7CF422D8" w14:textId="77777777" w:rsidR="0002134A" w:rsidRDefault="0002134A" w:rsidP="0002134A">
      <w:pPr>
        <w:pStyle w:val="StandardWeb"/>
      </w:pPr>
      <w:r>
        <w:t>7. Führ uns, Herr, in Versuchung nicht,</w:t>
      </w:r>
      <w:r>
        <w:br/>
        <w:t>Wenn uns der böse Geist anficht,</w:t>
      </w:r>
      <w:r>
        <w:br/>
        <w:t>Zur linken und zur rechten Hand</w:t>
      </w:r>
      <w:r>
        <w:br/>
        <w:t>Hilf uns tun starken Widerstand,</w:t>
      </w:r>
      <w:r>
        <w:br/>
        <w:t>Im Glauben fest und wohlgerüst</w:t>
      </w:r>
      <w:r>
        <w:br/>
        <w:t>Und durch des heilgen Geistes Trost.</w:t>
      </w:r>
    </w:p>
    <w:p w14:paraId="3CE9B1C8" w14:textId="77777777" w:rsidR="0002134A" w:rsidRDefault="0002134A" w:rsidP="0002134A">
      <w:pPr>
        <w:pStyle w:val="StandardWeb"/>
      </w:pPr>
      <w:r>
        <w:t>8. Von allem Übel uns erlös,</w:t>
      </w:r>
      <w:r>
        <w:br/>
        <w:t>Es sind die Zeit und Tage bös,</w:t>
      </w:r>
      <w:r>
        <w:br/>
        <w:t>Erlös uns vom ewigen Tod</w:t>
      </w:r>
      <w:r>
        <w:br/>
        <w:t>Und tröst uns in der letzten Not.</w:t>
      </w:r>
      <w:r>
        <w:br/>
        <w:t>Bescher uns auch ein seligs End,</w:t>
      </w:r>
      <w:r>
        <w:br/>
        <w:t>Nimm unser Seel in deine Händ.</w:t>
      </w:r>
    </w:p>
    <w:p w14:paraId="6C56130E" w14:textId="77777777" w:rsidR="0002134A" w:rsidRDefault="0002134A" w:rsidP="0002134A">
      <w:pPr>
        <w:pStyle w:val="StandardWeb"/>
      </w:pPr>
      <w:r>
        <w:t>9. Amen, das ist: Es werde wahr.</w:t>
      </w:r>
      <w:r>
        <w:br/>
        <w:t>Stärk unsern Glauben immerdar,</w:t>
      </w:r>
      <w:r>
        <w:br/>
        <w:t>Auf das wir ja nicht zweifeln dran,</w:t>
      </w:r>
      <w:r>
        <w:br/>
        <w:t>Das wir hiemit gebeten han.</w:t>
      </w:r>
      <w:r>
        <w:br/>
        <w:t>Auf dein Wort in dem Namen dein,</w:t>
      </w:r>
      <w:r>
        <w:br/>
        <w:t>So sprechen wir das Amen fein.</w:t>
      </w:r>
    </w:p>
    <w:p w14:paraId="1B15E217" w14:textId="77777777" w:rsidR="0002134A" w:rsidRDefault="0002134A" w:rsidP="0002134A">
      <w:pPr>
        <w:pStyle w:val="berschrift1"/>
      </w:pPr>
      <w:r>
        <w:rPr>
          <w:rStyle w:val="screen-reader-text"/>
        </w:rPr>
        <w:t>Verleih uns Frieden gnädiglich</w:t>
      </w:r>
      <w:r>
        <w:t xml:space="preserve"> </w:t>
      </w:r>
    </w:p>
    <w:p w14:paraId="318F5184" w14:textId="77777777" w:rsidR="0002134A" w:rsidRDefault="0002134A" w:rsidP="0002134A">
      <w:pPr>
        <w:pStyle w:val="StandardWeb"/>
      </w:pPr>
      <w:r>
        <w:rPr>
          <w:rStyle w:val="Fett"/>
        </w:rPr>
        <w:t>„De Pacem Domine“, deutsch</w:t>
      </w:r>
    </w:p>
    <w:p w14:paraId="62370187" w14:textId="77777777" w:rsidR="0002134A" w:rsidRDefault="0002134A" w:rsidP="0002134A">
      <w:pPr>
        <w:pStyle w:val="StandardWeb"/>
      </w:pPr>
      <w:r>
        <w:t>Verleih uns Frieden, gnädiglich,</w:t>
      </w:r>
      <w:r>
        <w:br/>
        <w:t>Herr Gott, zu unsern Zeiten.</w:t>
      </w:r>
      <w:r>
        <w:br/>
        <w:t>Es ist doch ja kein ander nicht,</w:t>
      </w:r>
      <w:r>
        <w:br/>
        <w:t>der für uns künnte streiten,</w:t>
      </w:r>
      <w:r>
        <w:br/>
        <w:t>Denn du, unser Gott, alleine.</w:t>
      </w:r>
    </w:p>
    <w:p w14:paraId="73428A4E" w14:textId="77777777" w:rsidR="0002134A" w:rsidRDefault="0002134A" w:rsidP="0002134A">
      <w:pPr>
        <w:pStyle w:val="StandardWeb"/>
      </w:pPr>
      <w:r>
        <w:rPr>
          <w:rStyle w:val="Fett"/>
        </w:rPr>
        <w:t>Erweiterung aus der „Form und ordnung Gaystlicher Gesang und Psalmen rc. (Straßburg) 1533</w:t>
      </w:r>
    </w:p>
    <w:p w14:paraId="5AC0D29D" w14:textId="77777777" w:rsidR="0002134A" w:rsidRDefault="0002134A" w:rsidP="0002134A">
      <w:pPr>
        <w:pStyle w:val="StandardWeb"/>
      </w:pPr>
      <w:r>
        <w:t>Verleych unns frieden gnedigklich,</w:t>
      </w:r>
      <w:r>
        <w:br/>
        <w:t>Herr Gott, zu unsern zeyten,</w:t>
      </w:r>
      <w:r>
        <w:br/>
        <w:t>Es ist doch hie kain ander nicht</w:t>
      </w:r>
      <w:r>
        <w:br/>
        <w:t>der für uns künde streytten,</w:t>
      </w:r>
      <w:r>
        <w:br/>
        <w:t>on dich, unser Gott, allayne.</w:t>
      </w:r>
    </w:p>
    <w:p w14:paraId="325CA9AD" w14:textId="77777777" w:rsidR="0002134A" w:rsidRDefault="0002134A" w:rsidP="0002134A">
      <w:pPr>
        <w:pStyle w:val="StandardWeb"/>
      </w:pPr>
      <w:r>
        <w:t>Wann der du hailgen mut und rath,</w:t>
      </w:r>
      <w:r>
        <w:br/>
        <w:t>auch rechte werck erschaffen thust,</w:t>
      </w:r>
      <w:r>
        <w:br/>
        <w:t>Gib uns das hertz auß deiner gut</w:t>
      </w:r>
      <w:r>
        <w:br/>
        <w:t>an deinem hailgen wort allain</w:t>
      </w:r>
      <w:r>
        <w:br/>
        <w:t>mit festem glauben hangen thu.</w:t>
      </w:r>
    </w:p>
    <w:p w14:paraId="27E6271E" w14:textId="77777777" w:rsidR="0002134A" w:rsidRDefault="0002134A" w:rsidP="0002134A">
      <w:pPr>
        <w:pStyle w:val="StandardWeb"/>
      </w:pPr>
      <w:r>
        <w:t>Und das wir alle gsündigt han,</w:t>
      </w:r>
      <w:r>
        <w:br/>
        <w:t>das wölst du unns nitt messen zu,</w:t>
      </w:r>
      <w:r>
        <w:br/>
        <w:t>Sonder nach deiner barmhertzigkait</w:t>
      </w:r>
      <w:r>
        <w:br/>
        <w:t>den zorn von uns wenden,</w:t>
      </w:r>
      <w:r>
        <w:br/>
        <w:t>umb Jesus Christus willen.</w:t>
      </w:r>
    </w:p>
    <w:p w14:paraId="43777880" w14:textId="77777777" w:rsidR="0002134A" w:rsidRDefault="0002134A" w:rsidP="0002134A">
      <w:pPr>
        <w:pStyle w:val="StandardWeb"/>
      </w:pPr>
      <w:r>
        <w:t>Das bitt wir alle sampt zu gleych,</w:t>
      </w:r>
      <w:r>
        <w:br/>
        <w:t>auff das wir zu unser zeyt</w:t>
      </w:r>
      <w:r>
        <w:br/>
        <w:t>Durch deinen schutz unnd milte hand</w:t>
      </w:r>
      <w:r>
        <w:br/>
        <w:t>vor feynden still unnd sicher</w:t>
      </w:r>
      <w:r>
        <w:br/>
        <w:t>in deinem loben leben thun.</w:t>
      </w:r>
    </w:p>
    <w:p w14:paraId="48E01E27" w14:textId="77777777" w:rsidR="00B044AB" w:rsidRDefault="00B044AB" w:rsidP="00B044AB">
      <w:pPr>
        <w:pStyle w:val="berschrift1"/>
      </w:pPr>
      <w:r>
        <w:t xml:space="preserve">Vil falscher meister itzt Lieder tichten </w:t>
      </w:r>
    </w:p>
    <w:p w14:paraId="303301B6" w14:textId="77777777" w:rsidR="00B044AB" w:rsidRDefault="00B044AB" w:rsidP="00B044AB">
      <w:pPr>
        <w:pStyle w:val="StandardWeb"/>
      </w:pPr>
      <w:r>
        <w:t>Vil falscher meister itzt Lieder tichten,</w:t>
      </w:r>
      <w:r>
        <w:br/>
        <w:t>sihe dich für und lern sie recht richten;</w:t>
      </w:r>
      <w:r>
        <w:br/>
        <w:t>wo Got hin bauet sein kirch und sein wort,</w:t>
      </w:r>
      <w:r>
        <w:br/>
        <w:t>da wil der teufel sein mit trug und mort.</w:t>
      </w:r>
    </w:p>
    <w:p w14:paraId="50063C0A" w14:textId="77777777" w:rsidR="0002134A" w:rsidRDefault="0002134A" w:rsidP="0002134A">
      <w:pPr>
        <w:pStyle w:val="berschrift1"/>
      </w:pPr>
      <w:r>
        <w:rPr>
          <w:rStyle w:val="screen-reader-text"/>
        </w:rPr>
        <w:t>Vom Himmel hoch</w:t>
      </w:r>
      <w:r>
        <w:t xml:space="preserve"> </w:t>
      </w:r>
    </w:p>
    <w:p w14:paraId="1A3A1BE2" w14:textId="77777777" w:rsidR="0002134A" w:rsidRDefault="0002134A" w:rsidP="0002134A">
      <w:pPr>
        <w:pStyle w:val="StandardWeb"/>
      </w:pPr>
      <w:r>
        <w:rPr>
          <w:rStyle w:val="Fett"/>
        </w:rPr>
        <w:t>Ein Kinderlied auf die Weihnacht Christi</w:t>
      </w:r>
    </w:p>
    <w:p w14:paraId="424C752F" w14:textId="77777777" w:rsidR="0002134A" w:rsidRDefault="0002134A" w:rsidP="0002134A">
      <w:pPr>
        <w:pStyle w:val="StandardWeb"/>
      </w:pPr>
      <w:r>
        <w:t>1. Vom Himmel hoch da komm ich her,</w:t>
      </w:r>
      <w:r>
        <w:br/>
        <w:t>Ich bring euch gute neue Mär,</w:t>
      </w:r>
      <w:r>
        <w:br/>
        <w:t>Der guten Mär bring ich so viel,</w:t>
      </w:r>
      <w:r>
        <w:br/>
        <w:t>Davon ich singen und sagen will.</w:t>
      </w:r>
    </w:p>
    <w:p w14:paraId="0A385BE0" w14:textId="77777777" w:rsidR="0002134A" w:rsidRDefault="0002134A" w:rsidP="0002134A">
      <w:pPr>
        <w:pStyle w:val="StandardWeb"/>
      </w:pPr>
      <w:r>
        <w:t>2. Euch ist ein Kindlein heut geborn,</w:t>
      </w:r>
      <w:r>
        <w:br/>
        <w:t>Von einer Jungfrau auserkorn,</w:t>
      </w:r>
      <w:r>
        <w:br/>
        <w:t>Ein Kindelein so zart und fein,</w:t>
      </w:r>
      <w:r>
        <w:br/>
        <w:t>Das soll eur Freud und Wonne sein.</w:t>
      </w:r>
    </w:p>
    <w:p w14:paraId="2F296503" w14:textId="77777777" w:rsidR="0002134A" w:rsidRDefault="0002134A" w:rsidP="0002134A">
      <w:pPr>
        <w:pStyle w:val="StandardWeb"/>
      </w:pPr>
      <w:r>
        <w:t>3. Es ist der Herr Christ, unser Gott,</w:t>
      </w:r>
      <w:r>
        <w:br/>
        <w:t>Der will euch führn aus aller Not,</w:t>
      </w:r>
      <w:r>
        <w:br/>
        <w:t>Er will eur Heiland selber sein,</w:t>
      </w:r>
      <w:r>
        <w:br/>
        <w:t>Von allen Sünden machen rein.</w:t>
      </w:r>
    </w:p>
    <w:p w14:paraId="6214E640" w14:textId="77777777" w:rsidR="0002134A" w:rsidRDefault="0002134A" w:rsidP="0002134A">
      <w:pPr>
        <w:pStyle w:val="StandardWeb"/>
      </w:pPr>
      <w:r>
        <w:t>4. Er bringt euch alle Seligkeit,</w:t>
      </w:r>
      <w:r>
        <w:br/>
        <w:t>Die Gott, der Vater, hat bereit,</w:t>
      </w:r>
      <w:r>
        <w:br/>
        <w:t>Daß ihr mit uns im Himmelreich</w:t>
      </w:r>
      <w:r>
        <w:br/>
        <w:t>Sollt leben nu und ewiglich.</w:t>
      </w:r>
    </w:p>
    <w:p w14:paraId="56D20E00" w14:textId="77777777" w:rsidR="0002134A" w:rsidRDefault="0002134A" w:rsidP="0002134A">
      <w:pPr>
        <w:pStyle w:val="StandardWeb"/>
      </w:pPr>
      <w:r>
        <w:t>5. So merket nu das Zeichen recht:</w:t>
      </w:r>
      <w:r>
        <w:br/>
        <w:t>Die Krippen, Windelin so schlecht,</w:t>
      </w:r>
      <w:r>
        <w:br/>
        <w:t>Da findet ihr das Kind gelegt,</w:t>
      </w:r>
      <w:r>
        <w:br/>
        <w:t>Das alle Welt erhält und trägt.</w:t>
      </w:r>
    </w:p>
    <w:p w14:paraId="536FED4A" w14:textId="77777777" w:rsidR="0002134A" w:rsidRDefault="0002134A" w:rsidP="0002134A">
      <w:pPr>
        <w:pStyle w:val="StandardWeb"/>
      </w:pPr>
      <w:r>
        <w:t>6. Des laßt uns alle fröhlich sein</w:t>
      </w:r>
      <w:r>
        <w:br/>
        <w:t>Und mit den Hirten gehn hinein,</w:t>
      </w:r>
      <w:r>
        <w:br/>
        <w:t>Zu sehen, was Gott uns hat beschert,</w:t>
      </w:r>
      <w:r>
        <w:br/>
        <w:t>Mit seinen lieben Sohn verehrt.</w:t>
      </w:r>
    </w:p>
    <w:p w14:paraId="07EF212E" w14:textId="77777777" w:rsidR="0002134A" w:rsidRDefault="0002134A" w:rsidP="0002134A">
      <w:pPr>
        <w:pStyle w:val="StandardWeb"/>
      </w:pPr>
      <w:r>
        <w:t>7. Merk auf, mein Herz, und sieh dorthin:</w:t>
      </w:r>
      <w:r>
        <w:br/>
        <w:t>Was liegt doch in dem Krippelin?</w:t>
      </w:r>
      <w:r>
        <w:br/>
        <w:t>Wes ist das schöne Kindelin?</w:t>
      </w:r>
      <w:r>
        <w:br/>
        <w:t>Es ist das liebe Jesulin.</w:t>
      </w:r>
    </w:p>
    <w:p w14:paraId="7BD88766" w14:textId="77777777" w:rsidR="0002134A" w:rsidRDefault="0002134A" w:rsidP="0002134A">
      <w:pPr>
        <w:pStyle w:val="StandardWeb"/>
      </w:pPr>
      <w:r>
        <w:t>8. Bis willekomm, du edler Gast,</w:t>
      </w:r>
      <w:r>
        <w:br/>
        <w:t>Den Sünder nicht verschmähet hast</w:t>
      </w:r>
      <w:r>
        <w:br/>
        <w:t>Und kommst ins Elend her zu mir,</w:t>
      </w:r>
      <w:r>
        <w:br/>
        <w:t>Wie soll ich immer danken dir?</w:t>
      </w:r>
    </w:p>
    <w:p w14:paraId="3CCF3BE8" w14:textId="77777777" w:rsidR="0002134A" w:rsidRDefault="0002134A" w:rsidP="0002134A">
      <w:pPr>
        <w:pStyle w:val="StandardWeb"/>
      </w:pPr>
      <w:r>
        <w:t>9. Ach Herr, Du Schöpfer aller Ding,</w:t>
      </w:r>
      <w:r>
        <w:br/>
        <w:t>Wie bist du worden so gering,</w:t>
      </w:r>
      <w:r>
        <w:br/>
        <w:t>Daß du da liegst auf dürrem Gras,</w:t>
      </w:r>
      <w:r>
        <w:br/>
        <w:t>Davon ein Rind und Esel aß.</w:t>
      </w:r>
    </w:p>
    <w:p w14:paraId="753A03D4" w14:textId="77777777" w:rsidR="0002134A" w:rsidRDefault="0002134A" w:rsidP="0002134A">
      <w:pPr>
        <w:pStyle w:val="StandardWeb"/>
      </w:pPr>
      <w:r>
        <w:t>10. Und wär die Welt vielmal so weit,</w:t>
      </w:r>
      <w:r>
        <w:br/>
        <w:t>Von Edelstein und Gold bereit,</w:t>
      </w:r>
      <w:r>
        <w:br/>
        <w:t>So wär sie doch dir viel zu klein,</w:t>
      </w:r>
      <w:r>
        <w:br/>
        <w:t>Zu sein ein enges Wiegelein.</w:t>
      </w:r>
    </w:p>
    <w:p w14:paraId="4DB1BFF8" w14:textId="77777777" w:rsidR="0002134A" w:rsidRDefault="0002134A" w:rsidP="0002134A">
      <w:pPr>
        <w:pStyle w:val="StandardWeb"/>
      </w:pPr>
      <w:r>
        <w:t>11. Der Sammet und die Seiden dein,</w:t>
      </w:r>
      <w:r>
        <w:br/>
        <w:t>Das ist grob Heu und Windelein,</w:t>
      </w:r>
      <w:r>
        <w:br/>
        <w:t>Darauf du König so groß und reich</w:t>
      </w:r>
      <w:r>
        <w:br/>
        <w:t>Her prangst, als wärs dein Himmelreich.</w:t>
      </w:r>
    </w:p>
    <w:p w14:paraId="371E72EC" w14:textId="77777777" w:rsidR="0002134A" w:rsidRDefault="0002134A" w:rsidP="0002134A">
      <w:pPr>
        <w:pStyle w:val="StandardWeb"/>
      </w:pPr>
      <w:r>
        <w:t>12. Das hat also gefallen dir,</w:t>
      </w:r>
      <w:r>
        <w:br/>
        <w:t>Die Wahrheit anzuzeigen mir,</w:t>
      </w:r>
      <w:r>
        <w:br/>
        <w:t>Wie aller Welt Macht, Ehr und Gut</w:t>
      </w:r>
      <w:r>
        <w:br/>
        <w:t>Vor dir nichts gilt, nichts hilft noch tut.</w:t>
      </w:r>
    </w:p>
    <w:p w14:paraId="262B9BCE" w14:textId="77777777" w:rsidR="0002134A" w:rsidRDefault="0002134A" w:rsidP="0002134A">
      <w:pPr>
        <w:pStyle w:val="StandardWeb"/>
      </w:pPr>
      <w:r>
        <w:t>13. Ach, mein herzliches Jesulin,</w:t>
      </w:r>
      <w:r>
        <w:br/>
        <w:t>Mach dir ein rein sanft Bettelin,</w:t>
      </w:r>
      <w:r>
        <w:br/>
        <w:t>Zu ruhen in meins Herzen Schrein,</w:t>
      </w:r>
      <w:r>
        <w:br/>
        <w:t>Daß ich nimmer vergesse dein.</w:t>
      </w:r>
    </w:p>
    <w:p w14:paraId="72050008" w14:textId="77777777" w:rsidR="0002134A" w:rsidRDefault="0002134A" w:rsidP="0002134A">
      <w:pPr>
        <w:pStyle w:val="StandardWeb"/>
      </w:pPr>
      <w:r>
        <w:t>14. Davon ich allzeit fröhlich sei,</w:t>
      </w:r>
      <w:r>
        <w:br/>
        <w:t>Zu springen, singen immer frei</w:t>
      </w:r>
      <w:r>
        <w:br/>
        <w:t>Das rechte Susaninne schon,</w:t>
      </w:r>
      <w:r>
        <w:br/>
        <w:t>Mit Herzenslust den süßen Ton.</w:t>
      </w:r>
    </w:p>
    <w:p w14:paraId="44DF16B6" w14:textId="77777777" w:rsidR="0002134A" w:rsidRDefault="0002134A" w:rsidP="0002134A">
      <w:pPr>
        <w:pStyle w:val="StandardWeb"/>
      </w:pPr>
      <w:r>
        <w:t>15. Lob, Ehr sei Gott im höchsten Thron,</w:t>
      </w:r>
      <w:r>
        <w:br/>
        <w:t>Der uns schenkt seinen eingen Sohn,</w:t>
      </w:r>
      <w:r>
        <w:br/>
        <w:t>Des freuen sich der Engel Schar</w:t>
      </w:r>
      <w:r>
        <w:br/>
        <w:t>Und singen uns solch neues Jahr.</w:t>
      </w:r>
    </w:p>
    <w:p w14:paraId="271F73F7" w14:textId="77777777" w:rsidR="0002134A" w:rsidRDefault="0002134A" w:rsidP="0002134A">
      <w:pPr>
        <w:pStyle w:val="berschrift1"/>
      </w:pPr>
      <w:r>
        <w:rPr>
          <w:rStyle w:val="screen-reader-text"/>
        </w:rPr>
        <w:t>Vom Himmel kam der Engel Schar</w:t>
      </w:r>
      <w:r>
        <w:t xml:space="preserve"> </w:t>
      </w:r>
    </w:p>
    <w:p w14:paraId="7CB09F79" w14:textId="77777777" w:rsidR="0002134A" w:rsidRDefault="0002134A" w:rsidP="0002134A">
      <w:pPr>
        <w:pStyle w:val="StandardWeb"/>
      </w:pPr>
      <w:r>
        <w:rPr>
          <w:rStyle w:val="Fett"/>
        </w:rPr>
        <w:t>Ein ander Christlied. Im vorigen Ton. (Vom Himmel hoch)</w:t>
      </w:r>
    </w:p>
    <w:p w14:paraId="1EE2CF82" w14:textId="77777777" w:rsidR="0002134A" w:rsidRDefault="0002134A" w:rsidP="0002134A">
      <w:pPr>
        <w:pStyle w:val="StandardWeb"/>
      </w:pPr>
      <w:r>
        <w:t>1. Vom Himmel kam der Engel Schar,</w:t>
      </w:r>
      <w:r>
        <w:br/>
        <w:t>Erschien den Hirten offenbar,</w:t>
      </w:r>
      <w:r>
        <w:br/>
        <w:t>Sie sagten ihn: Ein Kindlein zart,</w:t>
      </w:r>
      <w:r>
        <w:br/>
        <w:t>Das liegt dort in der Krippen hart.</w:t>
      </w:r>
    </w:p>
    <w:p w14:paraId="7E3F6D17" w14:textId="77777777" w:rsidR="0002134A" w:rsidRDefault="0002134A" w:rsidP="0002134A">
      <w:pPr>
        <w:pStyle w:val="StandardWeb"/>
      </w:pPr>
      <w:r>
        <w:t>2. Zu Bethlehem in Davids Stadt,</w:t>
      </w:r>
      <w:r>
        <w:br/>
        <w:t>Wie Micha das verkündet hat.</w:t>
      </w:r>
      <w:r>
        <w:br/>
        <w:t>Es ist der Herre Jesus Christ,</w:t>
      </w:r>
      <w:r>
        <w:br/>
        <w:t>Der euer aller Heiland ist.</w:t>
      </w:r>
    </w:p>
    <w:p w14:paraId="6248F467" w14:textId="77777777" w:rsidR="0002134A" w:rsidRDefault="0002134A" w:rsidP="0002134A">
      <w:pPr>
        <w:pStyle w:val="StandardWeb"/>
      </w:pPr>
      <w:r>
        <w:t>3. Des sollt ihr billig fröhlich sein,</w:t>
      </w:r>
      <w:r>
        <w:br/>
        <w:t>Daß Gott mit euch ist worden ein;</w:t>
      </w:r>
      <w:r>
        <w:br/>
        <w:t>Es ist geborn eur Fleisch und Blut,</w:t>
      </w:r>
      <w:r>
        <w:br/>
        <w:t>Eur Bruder ist das ewig Gut.</w:t>
      </w:r>
    </w:p>
    <w:p w14:paraId="23D506BC" w14:textId="77777777" w:rsidR="0002134A" w:rsidRDefault="0002134A" w:rsidP="0002134A">
      <w:pPr>
        <w:pStyle w:val="StandardWeb"/>
      </w:pPr>
      <w:r>
        <w:t>4. Was kann euch tun die Sünd und Tod?</w:t>
      </w:r>
      <w:r>
        <w:br/>
        <w:t>Ihr habt mit euch den wahren Gott,</w:t>
      </w:r>
      <w:r>
        <w:br/>
        <w:t>Laßt zürnen Teufel und die Höll,</w:t>
      </w:r>
      <w:r>
        <w:br/>
        <w:t>Gotts Sohn ist worden eur Gesell.</w:t>
      </w:r>
    </w:p>
    <w:p w14:paraId="3E7022AE" w14:textId="77777777" w:rsidR="0002134A" w:rsidRDefault="0002134A" w:rsidP="0002134A">
      <w:pPr>
        <w:pStyle w:val="StandardWeb"/>
      </w:pPr>
      <w:r>
        <w:t>5. Er will und kann euch lassen nicht,</w:t>
      </w:r>
      <w:r>
        <w:br/>
        <w:t>Setzt ihr auf ihn eur Zuversicht.</w:t>
      </w:r>
      <w:r>
        <w:br/>
        <w:t>Es mögen euch viel fechten an,</w:t>
      </w:r>
      <w:r>
        <w:br/>
        <w:t>Dem sei Trotz, ders nicht lassen kann.</w:t>
      </w:r>
    </w:p>
    <w:p w14:paraId="6EEF3284" w14:textId="77777777" w:rsidR="0002134A" w:rsidRDefault="0002134A" w:rsidP="0002134A">
      <w:pPr>
        <w:pStyle w:val="StandardWeb"/>
      </w:pPr>
      <w:r>
        <w:t>6. Zuletzt müßt ihr doch haben recht,</w:t>
      </w:r>
      <w:r>
        <w:br/>
        <w:t>Ihr seid nu worden Gotts Geschlecht,</w:t>
      </w:r>
      <w:r>
        <w:br/>
        <w:t>Des danket Gott in Ewigkeit,</w:t>
      </w:r>
      <w:r>
        <w:br/>
        <w:t>Geduldig, fröhlich alle Zeit.</w:t>
      </w:r>
    </w:p>
    <w:p w14:paraId="6971F2D4" w14:textId="77777777" w:rsidR="0002134A" w:rsidRDefault="0002134A" w:rsidP="0002134A">
      <w:pPr>
        <w:pStyle w:val="StandardWeb"/>
      </w:pPr>
      <w:r>
        <w:t>Amen.</w:t>
      </w:r>
    </w:p>
    <w:p w14:paraId="1AAD74A4" w14:textId="77777777" w:rsidR="0002134A" w:rsidRDefault="0002134A" w:rsidP="0002134A">
      <w:pPr>
        <w:pStyle w:val="berschrift1"/>
      </w:pPr>
      <w:r>
        <w:rPr>
          <w:rStyle w:val="screen-reader-text"/>
        </w:rPr>
        <w:t>Wär Gott nicht mit uns</w:t>
      </w:r>
      <w:r>
        <w:t xml:space="preserve"> </w:t>
      </w:r>
    </w:p>
    <w:p w14:paraId="0B6075EC" w14:textId="77777777" w:rsidR="0002134A" w:rsidRDefault="0002134A" w:rsidP="0002134A">
      <w:pPr>
        <w:pStyle w:val="StandardWeb"/>
      </w:pPr>
      <w:r>
        <w:rPr>
          <w:rStyle w:val="Fett"/>
        </w:rPr>
        <w:t>Der 124. Psalm: „Nisi quia Dominus“</w:t>
      </w:r>
    </w:p>
    <w:p w14:paraId="0E989702" w14:textId="77777777" w:rsidR="0002134A" w:rsidRDefault="0002134A" w:rsidP="0002134A">
      <w:pPr>
        <w:pStyle w:val="StandardWeb"/>
      </w:pPr>
      <w:r>
        <w:t>1. Wär Gott nicht mit uns diese Zeit,</w:t>
      </w:r>
      <w:r>
        <w:br/>
        <w:t>So soll Israel sagen,</w:t>
      </w:r>
      <w:r>
        <w:br/>
        <w:t>Wär Gott nicht mit uns diese Zeit,</w:t>
      </w:r>
      <w:r>
        <w:br/>
        <w:t>Wir hätten mußt verzagen,</w:t>
      </w:r>
      <w:r>
        <w:br/>
        <w:t>Die so ein armes Häuflein sind,</w:t>
      </w:r>
      <w:r>
        <w:br/>
        <w:t>Veracht von so viel Menschenkind,</w:t>
      </w:r>
      <w:r>
        <w:br/>
        <w:t>Die an uns setzen alle.</w:t>
      </w:r>
    </w:p>
    <w:p w14:paraId="0EE5EB04" w14:textId="77777777" w:rsidR="0002134A" w:rsidRDefault="0002134A" w:rsidP="0002134A">
      <w:pPr>
        <w:pStyle w:val="StandardWeb"/>
      </w:pPr>
      <w:r>
        <w:t>2. Auf uns ist so zornig ihrn Sinn,</w:t>
      </w:r>
      <w:r>
        <w:br/>
        <w:t>Wo Gott hätt das zugeben,</w:t>
      </w:r>
      <w:r>
        <w:br/>
        <w:t>Verschlungen hätten sie uns hin</w:t>
      </w:r>
      <w:r>
        <w:br/>
        <w:t>Mit ganzem Leib und Leben,</w:t>
      </w:r>
      <w:r>
        <w:br/>
        <w:t>Wir wärn als die ein Flut ersäuft</w:t>
      </w:r>
      <w:r>
        <w:br/>
        <w:t>Und über die groß Wasser läuft</w:t>
      </w:r>
      <w:r>
        <w:br/>
        <w:t>Und mit Gewalt verschwemmet.</w:t>
      </w:r>
    </w:p>
    <w:p w14:paraId="2575B047" w14:textId="77777777" w:rsidR="0002134A" w:rsidRDefault="0002134A" w:rsidP="0002134A">
      <w:pPr>
        <w:pStyle w:val="StandardWeb"/>
      </w:pPr>
      <w:r>
        <w:t>3. Gott Lob und Dank, der nicht zugab,</w:t>
      </w:r>
      <w:r>
        <w:br/>
        <w:t>Daß ihr Schlund uns möcht fangen.</w:t>
      </w:r>
      <w:r>
        <w:br/>
        <w:t>Wie ein Vogel des Stricks kommt ab,</w:t>
      </w:r>
      <w:r>
        <w:br/>
        <w:t>Ist unser Seel entgangen,</w:t>
      </w:r>
      <w:r>
        <w:br/>
        <w:t>Strick ist entzwei und wir sind frei,</w:t>
      </w:r>
      <w:r>
        <w:br/>
        <w:t>Des Herren Namen steht uns bei,</w:t>
      </w:r>
      <w:r>
        <w:br/>
        <w:t>Des Gotts Himmels und Erden.</w:t>
      </w:r>
    </w:p>
    <w:p w14:paraId="04CACC71" w14:textId="77777777" w:rsidR="0002134A" w:rsidRDefault="0002134A" w:rsidP="0002134A">
      <w:pPr>
        <w:pStyle w:val="berschrift1"/>
      </w:pPr>
      <w:r>
        <w:rPr>
          <w:rStyle w:val="screen-reader-text"/>
        </w:rPr>
        <w:t>Was fürchst du, Feind Herodes, sehr</w:t>
      </w:r>
      <w:r>
        <w:t xml:space="preserve"> </w:t>
      </w:r>
    </w:p>
    <w:p w14:paraId="7311B109" w14:textId="77777777" w:rsidR="0002134A" w:rsidRDefault="0002134A" w:rsidP="0002134A">
      <w:pPr>
        <w:pStyle w:val="StandardWeb"/>
      </w:pPr>
      <w:r>
        <w:rPr>
          <w:rStyle w:val="Fett"/>
        </w:rPr>
        <w:t>Der Hymnus „Hostis Herodes“ Im Ton „A solis ortus“</w:t>
      </w:r>
    </w:p>
    <w:p w14:paraId="08C1A9FF" w14:textId="77777777" w:rsidR="0002134A" w:rsidRDefault="0002134A" w:rsidP="0002134A">
      <w:pPr>
        <w:pStyle w:val="StandardWeb"/>
      </w:pPr>
      <w:r>
        <w:t>1. Was fürchst du, Feind Herodes, sehr,</w:t>
      </w:r>
      <w:r>
        <w:br/>
        <w:t>Daß uns geborn kommt Christ, der Herr?</w:t>
      </w:r>
      <w:r>
        <w:br/>
        <w:t>Er sucht kein sterblich Königreich,</w:t>
      </w:r>
      <w:r>
        <w:br/>
        <w:t>Der zu uns bringt sein Himmelreich.</w:t>
      </w:r>
    </w:p>
    <w:p w14:paraId="08A35BB4" w14:textId="77777777" w:rsidR="0002134A" w:rsidRDefault="0002134A" w:rsidP="0002134A">
      <w:pPr>
        <w:pStyle w:val="StandardWeb"/>
      </w:pPr>
      <w:r>
        <w:t>2. Dem Stern die Weisen folgen nach,</w:t>
      </w:r>
      <w:r>
        <w:br/>
        <w:t>Solch Licht zum rechten Licht sie bracht.</w:t>
      </w:r>
      <w:r>
        <w:br/>
        <w:t>Sie zeigen mit den Gaben drei,</w:t>
      </w:r>
      <w:r>
        <w:br/>
        <w:t>Dies Kind Gott, Mensch und König sei.</w:t>
      </w:r>
    </w:p>
    <w:p w14:paraId="7E01C77A" w14:textId="77777777" w:rsidR="0002134A" w:rsidRDefault="0002134A" w:rsidP="0002134A">
      <w:pPr>
        <w:pStyle w:val="StandardWeb"/>
      </w:pPr>
      <w:r>
        <w:t>3. Die Tauf im Jordan an sich nahm</w:t>
      </w:r>
      <w:r>
        <w:br/>
        <w:t>Das himmelische Gotteslamm,</w:t>
      </w:r>
      <w:r>
        <w:br/>
        <w:t>Dadurch, der nie kein Sünde tat,</w:t>
      </w:r>
      <w:r>
        <w:br/>
        <w:t>Von Sünden uns gewaschen hat.</w:t>
      </w:r>
    </w:p>
    <w:p w14:paraId="254E9147" w14:textId="77777777" w:rsidR="0002134A" w:rsidRDefault="0002134A" w:rsidP="0002134A">
      <w:pPr>
        <w:pStyle w:val="StandardWeb"/>
      </w:pPr>
      <w:r>
        <w:t>4. Ein Wunderwerk da neu geschah:</w:t>
      </w:r>
      <w:r>
        <w:br/>
        <w:t>Sechs steinern Krüge man da sah</w:t>
      </w:r>
      <w:r>
        <w:br/>
        <w:t>Voll Wassers, das verlor sein Art,</w:t>
      </w:r>
      <w:r>
        <w:br/>
        <w:t>Roter Wein durch sein Wort draus ward.</w:t>
      </w:r>
    </w:p>
    <w:p w14:paraId="5228114E" w14:textId="77777777" w:rsidR="0002134A" w:rsidRDefault="0002134A" w:rsidP="0002134A">
      <w:pPr>
        <w:pStyle w:val="StandardWeb"/>
      </w:pPr>
      <w:r>
        <w:t>5. Lob, Ehr und Dank sei dir gesagt,</w:t>
      </w:r>
      <w:r>
        <w:br/>
        <w:t>Christ, geborn von der reinen Magd,</w:t>
      </w:r>
      <w:r>
        <w:br/>
        <w:t>Mit Vater und den heilgen Geist,</w:t>
      </w:r>
      <w:r>
        <w:br/>
        <w:t>Von nu an bis in Ewigkeit.</w:t>
      </w:r>
    </w:p>
    <w:p w14:paraId="0DD06EC7" w14:textId="005CBAD3" w:rsidR="00B044AB" w:rsidRDefault="00B044AB" w:rsidP="00B044AB">
      <w:pPr>
        <w:pStyle w:val="berschrift1"/>
      </w:pPr>
      <w:r>
        <w:rPr>
          <w:rStyle w:val="screen-reader-text"/>
        </w:rPr>
        <w:t>Willst du vor Gott, mein lieber Christ</w:t>
      </w:r>
      <w:r>
        <w:t xml:space="preserve"> </w:t>
      </w:r>
    </w:p>
    <w:p w14:paraId="7D3B66EE" w14:textId="77777777" w:rsidR="00B044AB" w:rsidRDefault="00B044AB" w:rsidP="00B044AB">
      <w:pPr>
        <w:pStyle w:val="StandardWeb"/>
      </w:pPr>
      <w:r>
        <w:rPr>
          <w:rStyle w:val="Fett"/>
        </w:rPr>
        <w:t>Eine andere Auslegung des 128. Psalms in Versweise gestellet</w:t>
      </w:r>
    </w:p>
    <w:p w14:paraId="6AE8BE35" w14:textId="77777777" w:rsidR="00B044AB" w:rsidRDefault="00B044AB" w:rsidP="00B044AB">
      <w:pPr>
        <w:pStyle w:val="StandardWeb"/>
      </w:pPr>
      <w:r>
        <w:t>Willst du vor Gott, mein lieber Christ,</w:t>
      </w:r>
      <w:r>
        <w:br/>
        <w:t>Seliglich leben zu dieser Frist:</w:t>
      </w:r>
      <w:r>
        <w:br/>
        <w:t>So fürchte Gott den Herren dein,</w:t>
      </w:r>
      <w:r>
        <w:br/>
        <w:t>Liebe stets die Weg und Gbot sein.</w:t>
      </w:r>
    </w:p>
    <w:p w14:paraId="7DD5D9EE" w14:textId="77777777" w:rsidR="00B044AB" w:rsidRDefault="00B044AB" w:rsidP="00B044AB">
      <w:pPr>
        <w:pStyle w:val="StandardWeb"/>
      </w:pPr>
      <w:r>
        <w:t>Deiner Hände Werk du nähre dich,</w:t>
      </w:r>
      <w:r>
        <w:br/>
        <w:t>So lebst du recht und seliglich,</w:t>
      </w:r>
      <w:r>
        <w:br/>
        <w:t>Dein Weib dein Haus mit Kinderlein</w:t>
      </w:r>
      <w:r>
        <w:br/>
        <w:t>Wird ziern wie Trauben den Reben fein.</w:t>
      </w:r>
    </w:p>
    <w:p w14:paraId="10168835" w14:textId="77777777" w:rsidR="00B044AB" w:rsidRDefault="00B044AB" w:rsidP="00B044AB">
      <w:pPr>
        <w:pStyle w:val="StandardWeb"/>
      </w:pPr>
      <w:r>
        <w:t>Dein Kinder werden um deinen Tisch</w:t>
      </w:r>
      <w:r>
        <w:br/>
        <w:t>Sein wie Oelpflanzen gsund und frisch.</w:t>
      </w:r>
      <w:r>
        <w:br/>
        <w:t>Sieh, so reich segnet Gott den Mann,</w:t>
      </w:r>
      <w:r>
        <w:br/>
        <w:t>Der ihm von Herzen trauen kann.</w:t>
      </w:r>
    </w:p>
    <w:p w14:paraId="4B741FC3" w14:textId="77777777" w:rsidR="00B044AB" w:rsidRDefault="00B044AB" w:rsidP="00B044AB">
      <w:pPr>
        <w:pStyle w:val="StandardWeb"/>
      </w:pPr>
      <w:r>
        <w:t>Den Mann wird Gott mit seinem Wort</w:t>
      </w:r>
      <w:r>
        <w:br/>
        <w:t>Ganz selig machen hie und dort;</w:t>
      </w:r>
      <w:r>
        <w:br/>
        <w:t>Sein Gut und Nahrung wird stehn wohl,</w:t>
      </w:r>
      <w:r>
        <w:br/>
        <w:t>Viel Kindeskind er sehen soll.</w:t>
      </w:r>
    </w:p>
    <w:p w14:paraId="40F352C2" w14:textId="77777777" w:rsidR="00B044AB" w:rsidRDefault="00B044AB" w:rsidP="00B044AB">
      <w:pPr>
        <w:pStyle w:val="StandardWeb"/>
      </w:pPr>
      <w:r>
        <w:t>Wird auch erlebn in Ewigkeit,</w:t>
      </w:r>
      <w:r>
        <w:br/>
        <w:t>Den Fried über Israel bereit,</w:t>
      </w:r>
      <w:r>
        <w:br/>
        <w:t>Mit allen Christn den Himmel habn:</w:t>
      </w:r>
      <w:r>
        <w:br/>
        <w:t>Wer solchs begehrt, der sprech: Amen.</w:t>
      </w:r>
    </w:p>
    <w:p w14:paraId="7C47B9E9" w14:textId="1C3FB303" w:rsidR="00B044AB" w:rsidRDefault="00B044AB" w:rsidP="0002134A">
      <w:pPr>
        <w:pStyle w:val="berschrift1"/>
      </w:pPr>
      <w:r>
        <w:rPr>
          <w:rStyle w:val="screen-reader-text"/>
        </w:rPr>
        <w:t>Wir glauben all an einen Gott</w:t>
      </w:r>
      <w:r>
        <w:t xml:space="preserve"> </w:t>
      </w:r>
    </w:p>
    <w:p w14:paraId="5B3A5FA6" w14:textId="77777777" w:rsidR="00B044AB" w:rsidRDefault="00B044AB" w:rsidP="00B044AB">
      <w:pPr>
        <w:pStyle w:val="StandardWeb"/>
      </w:pPr>
      <w:r>
        <w:rPr>
          <w:rStyle w:val="Fett"/>
        </w:rPr>
        <w:t>Das „Patrem“ zu deutsch</w:t>
      </w:r>
    </w:p>
    <w:p w14:paraId="69745CE9" w14:textId="77777777" w:rsidR="00B044AB" w:rsidRDefault="00B044AB" w:rsidP="00B044AB">
      <w:pPr>
        <w:pStyle w:val="StandardWeb"/>
      </w:pPr>
      <w:r>
        <w:t>1. Wir glauben all an einen Gott,</w:t>
      </w:r>
      <w:r>
        <w:br/>
        <w:t>Schöpfer Himmels und der Erden,</w:t>
      </w:r>
      <w:r>
        <w:br/>
        <w:t>Der sich zum Vater geben hat,</w:t>
      </w:r>
      <w:r>
        <w:br/>
        <w:t>Daß wir seine Kinder werden.</w:t>
      </w:r>
      <w:r>
        <w:br/>
        <w:t>Er will uns allzeit ernähren,</w:t>
      </w:r>
      <w:r>
        <w:br/>
        <w:t>Leib und Seel auch wohl bewahren,</w:t>
      </w:r>
      <w:r>
        <w:br/>
        <w:t>Allen Unfall will er wehren,</w:t>
      </w:r>
      <w:r>
        <w:br/>
        <w:t>Kein Leid soll uns widerfahren.</w:t>
      </w:r>
      <w:r>
        <w:br/>
        <w:t>Er sorgt für uns, hüt und wacht,</w:t>
      </w:r>
      <w:r>
        <w:br/>
        <w:t>Es steht alles in seiner Macht.</w:t>
      </w:r>
    </w:p>
    <w:p w14:paraId="301D4F48" w14:textId="77777777" w:rsidR="00B044AB" w:rsidRDefault="00B044AB" w:rsidP="00B044AB">
      <w:pPr>
        <w:pStyle w:val="StandardWeb"/>
      </w:pPr>
      <w:r>
        <w:t>2. Wir glauben auch an Jesum Christ,</w:t>
      </w:r>
      <w:r>
        <w:br/>
        <w:t>Seinen Sohn und unsern Herren,</w:t>
      </w:r>
      <w:r>
        <w:br/>
        <w:t>Der ewig bei dem Vater ist,</w:t>
      </w:r>
      <w:r>
        <w:br/>
        <w:t>Gleicher Gott von Macht und Ehren,</w:t>
      </w:r>
      <w:r>
        <w:br/>
        <w:t>Von Maria, der Jungfrauen,</w:t>
      </w:r>
      <w:r>
        <w:br/>
        <w:t>Ist wahrer Mensch geboren</w:t>
      </w:r>
      <w:r>
        <w:br/>
        <w:t>Durch den heilgen Geist im Glauben</w:t>
      </w:r>
      <w:r>
        <w:br/>
        <w:t>Für uns, die wir warn verloren,</w:t>
      </w:r>
      <w:r>
        <w:br/>
        <w:t>Am Kreuz gestorben und vom Tod</w:t>
      </w:r>
      <w:r>
        <w:br/>
        <w:t>Wieder auferstanden durch Gott.</w:t>
      </w:r>
    </w:p>
    <w:p w14:paraId="6F774190" w14:textId="77777777" w:rsidR="00B044AB" w:rsidRDefault="00B044AB" w:rsidP="00B044AB">
      <w:pPr>
        <w:pStyle w:val="StandardWeb"/>
      </w:pPr>
      <w:r>
        <w:t>3. Wir glauben an den heilgen Geist.</w:t>
      </w:r>
      <w:r>
        <w:br/>
        <w:t>Gott mit Vater und dem Sohne,</w:t>
      </w:r>
      <w:r>
        <w:br/>
        <w:t>Der aller Blöden Tröster heißt</w:t>
      </w:r>
      <w:r>
        <w:br/>
        <w:t>Und mit Gaben zieret schone,</w:t>
      </w:r>
      <w:r>
        <w:br/>
        <w:t>Die ganz Christenheit auf Erden</w:t>
      </w:r>
      <w:r>
        <w:br/>
        <w:t>Hält in einem Sinn gar eben,</w:t>
      </w:r>
      <w:r>
        <w:br/>
        <w:t>Hie all Sünd vergeben werden,</w:t>
      </w:r>
      <w:r>
        <w:br/>
        <w:t>Das Fleisch soll auch wieder leben.</w:t>
      </w:r>
      <w:r>
        <w:br/>
        <w:t>Nach diesem Elend ist bereit</w:t>
      </w:r>
      <w:r>
        <w:br/>
        <w:t>Uns ein Leben in Ewigkeit.</w:t>
      </w:r>
    </w:p>
    <w:p w14:paraId="4D1B2B4C" w14:textId="3308BC3B" w:rsidR="00B044AB" w:rsidRDefault="00B044AB" w:rsidP="0002134A">
      <w:pPr>
        <w:pStyle w:val="berschrift1"/>
      </w:pPr>
      <w:r>
        <w:rPr>
          <w:rStyle w:val="screen-reader-text"/>
        </w:rPr>
        <w:t>Wohl dem, der in Gottes Furcht steht</w:t>
      </w:r>
      <w:r>
        <w:t xml:space="preserve"> </w:t>
      </w:r>
    </w:p>
    <w:p w14:paraId="0472525A" w14:textId="77777777" w:rsidR="00B044AB" w:rsidRDefault="00B044AB" w:rsidP="00B044AB">
      <w:pPr>
        <w:pStyle w:val="StandardWeb"/>
      </w:pPr>
      <w:r>
        <w:rPr>
          <w:rStyle w:val="Fett"/>
        </w:rPr>
        <w:t>Der 128. Psalm: „Beati omnes, qui timet dominum“ In Melodei so man singet das Lied S. Johannis Hus.</w:t>
      </w:r>
    </w:p>
    <w:p w14:paraId="30CE03D7" w14:textId="77777777" w:rsidR="00B044AB" w:rsidRDefault="00B044AB" w:rsidP="00B044AB">
      <w:pPr>
        <w:pStyle w:val="StandardWeb"/>
      </w:pPr>
      <w:r>
        <w:t>1. Wohl dem, der in Gottes Furcht steht</w:t>
      </w:r>
      <w:r>
        <w:br/>
        <w:t>Und auf seinem Wege geht.</w:t>
      </w:r>
      <w:r>
        <w:br/>
        <w:t>Dein eigen Hand dich nähren soll,</w:t>
      </w:r>
      <w:r>
        <w:br/>
        <w:t>So lebst du recht und geht dir wohl.</w:t>
      </w:r>
    </w:p>
    <w:p w14:paraId="6A760AF9" w14:textId="77777777" w:rsidR="00B044AB" w:rsidRDefault="00B044AB" w:rsidP="00B044AB">
      <w:pPr>
        <w:pStyle w:val="StandardWeb"/>
      </w:pPr>
      <w:r>
        <w:t>2. Dein Weib wird in deim Hause sein</w:t>
      </w:r>
      <w:r>
        <w:br/>
        <w:t>Wie ein Reben von Trauben fein</w:t>
      </w:r>
      <w:r>
        <w:br/>
        <w:t>Und dein Kinder um deinen Tisch</w:t>
      </w:r>
      <w:r>
        <w:br/>
        <w:t>Wie Ölpflanzen gesund und frisch.</w:t>
      </w:r>
    </w:p>
    <w:p w14:paraId="4D8FD151" w14:textId="77777777" w:rsidR="00B044AB" w:rsidRDefault="00B044AB" w:rsidP="00B044AB">
      <w:pPr>
        <w:pStyle w:val="StandardWeb"/>
      </w:pPr>
      <w:r>
        <w:t>3. Sieh, so reich Segen hangt dem an,</w:t>
      </w:r>
      <w:r>
        <w:br/>
        <w:t>Wo in Gottes Furcht lebt ein Mann,</w:t>
      </w:r>
      <w:r>
        <w:br/>
        <w:t>Von ihm läßt der alte Fluch und Zorn,</w:t>
      </w:r>
      <w:r>
        <w:br/>
        <w:t>Den Menschenkindern angeborn.</w:t>
      </w:r>
    </w:p>
    <w:p w14:paraId="215DE89E" w14:textId="77777777" w:rsidR="00B044AB" w:rsidRDefault="00B044AB" w:rsidP="00B044AB">
      <w:pPr>
        <w:pStyle w:val="StandardWeb"/>
      </w:pPr>
      <w:r>
        <w:t>4. Aus Zion wird Gott segnen dich,</w:t>
      </w:r>
      <w:r>
        <w:br/>
        <w:t>Daß du wirst schauen stetiglich</w:t>
      </w:r>
      <w:r>
        <w:br/>
        <w:t>Das Glück der Stadt Jerusalem,</w:t>
      </w:r>
      <w:r>
        <w:br/>
        <w:t>Von Gott in Gnaden angenehm.</w:t>
      </w:r>
    </w:p>
    <w:p w14:paraId="2AB1C739" w14:textId="77777777" w:rsidR="00B044AB" w:rsidRDefault="00B044AB" w:rsidP="00B044AB">
      <w:pPr>
        <w:pStyle w:val="StandardWeb"/>
      </w:pPr>
      <w:r>
        <w:t>5. Fristen wird er das Leben dein</w:t>
      </w:r>
      <w:r>
        <w:br/>
        <w:t>Und mit Güte stets bei dir sein,</w:t>
      </w:r>
      <w:r>
        <w:br/>
        <w:t>Daß du sehen wirst Kindeskind</w:t>
      </w:r>
      <w:r>
        <w:br/>
        <w:t>Und daß Israel Friede find.</w:t>
      </w:r>
    </w:p>
    <w:p w14:paraId="3BDAD850" w14:textId="77777777" w:rsidR="0022039F" w:rsidRDefault="0022039F" w:rsidP="00B044AB"/>
    <w:p w14:paraId="55A93BDE" w14:textId="77777777" w:rsidR="00D5498D" w:rsidRPr="00D5498D" w:rsidRDefault="007166CE" w:rsidP="00B044AB">
      <w:pPr>
        <w:pStyle w:val="berschrift1"/>
      </w:pPr>
      <w:r>
        <w:br w:type="page"/>
      </w:r>
      <w:r w:rsidR="00D5498D" w:rsidRPr="00D5498D">
        <w:t>Quellen:</w:t>
      </w:r>
    </w:p>
    <w:p w14:paraId="586AA670" w14:textId="77777777" w:rsidR="00D5498D" w:rsidRPr="00D5498D" w:rsidRDefault="00D5498D" w:rsidP="00B044AB">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E7FFB05" w14:textId="77777777" w:rsidR="00D5498D" w:rsidRPr="00D5498D" w:rsidRDefault="00D5498D" w:rsidP="00B044AB">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CDAA9C" w14:textId="77777777" w:rsidR="00D5498D" w:rsidRPr="00D5498D" w:rsidRDefault="00D5498D" w:rsidP="00B044AB">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316FA91" w14:textId="77777777" w:rsidR="008E63BE" w:rsidRDefault="00D5498D" w:rsidP="00B044AB">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397429F" w14:textId="77777777" w:rsidR="00D5498D" w:rsidRDefault="008E63BE" w:rsidP="00B044AB">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CE3C593" w14:textId="77777777" w:rsidR="00082307" w:rsidRPr="00082307" w:rsidRDefault="00082307" w:rsidP="00B044AB">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1F5CF7" w14:textId="77777777" w:rsidR="00082307" w:rsidRPr="00082307" w:rsidRDefault="00082307" w:rsidP="00B044AB">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33E2AEC" w14:textId="77777777" w:rsidR="00082307" w:rsidRPr="00082307" w:rsidRDefault="00082307" w:rsidP="00B044AB">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3018C9A" w14:textId="77777777" w:rsidR="00082307" w:rsidRPr="00082307" w:rsidRDefault="00082307" w:rsidP="00B044AB">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D7BED3A" w14:textId="77777777" w:rsidR="00D5498D" w:rsidRPr="00D5498D" w:rsidRDefault="00D5498D" w:rsidP="00B044AB">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6489886" w14:textId="77777777" w:rsidR="008E63BE" w:rsidRDefault="00D5498D" w:rsidP="00B044AB">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A1006F9" w14:textId="7129F03B" w:rsidR="008E63BE" w:rsidRDefault="008E63BE" w:rsidP="00B044AB">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4AB"/>
    <w:rsid w:val="0002134A"/>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044AB"/>
    <w:rsid w:val="00C35859"/>
    <w:rsid w:val="00CC4EAC"/>
    <w:rsid w:val="00D14D4F"/>
    <w:rsid w:val="00D5498D"/>
    <w:rsid w:val="00F940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4FED5"/>
  <w15:chartTrackingRefBased/>
  <w15:docId w15:val="{573A5926-44ED-483D-891E-72F737A1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044A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B044AB"/>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B044AB"/>
  </w:style>
  <w:style w:type="paragraph" w:styleId="StandardWeb">
    <w:name w:val="Normal (Web)"/>
    <w:basedOn w:val="Standard"/>
    <w:uiPriority w:val="99"/>
    <w:semiHidden/>
    <w:unhideWhenUsed/>
    <w:rsid w:val="00B044AB"/>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044AB"/>
    <w:rPr>
      <w:i/>
      <w:iCs/>
    </w:rPr>
  </w:style>
  <w:style w:type="character" w:customStyle="1" w:styleId="screen-reader-text">
    <w:name w:val="screen-reader-text"/>
    <w:basedOn w:val="Absatz-Standardschriftart"/>
    <w:rsid w:val="00B044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8137386">
      <w:bodyDiv w:val="1"/>
      <w:marLeft w:val="0"/>
      <w:marRight w:val="0"/>
      <w:marTop w:val="0"/>
      <w:marBottom w:val="0"/>
      <w:divBdr>
        <w:top w:val="none" w:sz="0" w:space="0" w:color="auto"/>
        <w:left w:val="none" w:sz="0" w:space="0" w:color="auto"/>
        <w:bottom w:val="none" w:sz="0" w:space="0" w:color="auto"/>
        <w:right w:val="none" w:sz="0" w:space="0" w:color="auto"/>
      </w:divBdr>
      <w:divsChild>
        <w:div w:id="1803692653">
          <w:marLeft w:val="0"/>
          <w:marRight w:val="0"/>
          <w:marTop w:val="0"/>
          <w:marBottom w:val="0"/>
          <w:divBdr>
            <w:top w:val="none" w:sz="0" w:space="0" w:color="auto"/>
            <w:left w:val="none" w:sz="0" w:space="0" w:color="auto"/>
            <w:bottom w:val="none" w:sz="0" w:space="0" w:color="auto"/>
            <w:right w:val="none" w:sz="0" w:space="0" w:color="auto"/>
          </w:divBdr>
        </w:div>
        <w:div w:id="599220422">
          <w:marLeft w:val="0"/>
          <w:marRight w:val="0"/>
          <w:marTop w:val="0"/>
          <w:marBottom w:val="0"/>
          <w:divBdr>
            <w:top w:val="none" w:sz="0" w:space="0" w:color="auto"/>
            <w:left w:val="none" w:sz="0" w:space="0" w:color="auto"/>
            <w:bottom w:val="none" w:sz="0" w:space="0" w:color="auto"/>
            <w:right w:val="none" w:sz="0" w:space="0" w:color="auto"/>
          </w:divBdr>
        </w:div>
        <w:div w:id="1009410231">
          <w:marLeft w:val="0"/>
          <w:marRight w:val="0"/>
          <w:marTop w:val="0"/>
          <w:marBottom w:val="0"/>
          <w:divBdr>
            <w:top w:val="none" w:sz="0" w:space="0" w:color="auto"/>
            <w:left w:val="none" w:sz="0" w:space="0" w:color="auto"/>
            <w:bottom w:val="none" w:sz="0" w:space="0" w:color="auto"/>
            <w:right w:val="none" w:sz="0" w:space="0" w:color="auto"/>
          </w:divBdr>
        </w:div>
        <w:div w:id="1867139720">
          <w:marLeft w:val="0"/>
          <w:marRight w:val="0"/>
          <w:marTop w:val="0"/>
          <w:marBottom w:val="0"/>
          <w:divBdr>
            <w:top w:val="none" w:sz="0" w:space="0" w:color="auto"/>
            <w:left w:val="none" w:sz="0" w:space="0" w:color="auto"/>
            <w:bottom w:val="none" w:sz="0" w:space="0" w:color="auto"/>
            <w:right w:val="none" w:sz="0" w:space="0" w:color="auto"/>
          </w:divBdr>
        </w:div>
        <w:div w:id="1684359151">
          <w:marLeft w:val="0"/>
          <w:marRight w:val="0"/>
          <w:marTop w:val="0"/>
          <w:marBottom w:val="0"/>
          <w:divBdr>
            <w:top w:val="none" w:sz="0" w:space="0" w:color="auto"/>
            <w:left w:val="none" w:sz="0" w:space="0" w:color="auto"/>
            <w:bottom w:val="none" w:sz="0" w:space="0" w:color="auto"/>
            <w:right w:val="none" w:sz="0" w:space="0" w:color="auto"/>
          </w:divBdr>
        </w:div>
        <w:div w:id="703023032">
          <w:marLeft w:val="0"/>
          <w:marRight w:val="0"/>
          <w:marTop w:val="0"/>
          <w:marBottom w:val="0"/>
          <w:divBdr>
            <w:top w:val="none" w:sz="0" w:space="0" w:color="auto"/>
            <w:left w:val="none" w:sz="0" w:space="0" w:color="auto"/>
            <w:bottom w:val="none" w:sz="0" w:space="0" w:color="auto"/>
            <w:right w:val="none" w:sz="0" w:space="0" w:color="auto"/>
          </w:divBdr>
        </w:div>
        <w:div w:id="212159068">
          <w:marLeft w:val="0"/>
          <w:marRight w:val="0"/>
          <w:marTop w:val="0"/>
          <w:marBottom w:val="0"/>
          <w:divBdr>
            <w:top w:val="none" w:sz="0" w:space="0" w:color="auto"/>
            <w:left w:val="none" w:sz="0" w:space="0" w:color="auto"/>
            <w:bottom w:val="none" w:sz="0" w:space="0" w:color="auto"/>
            <w:right w:val="none" w:sz="0" w:space="0" w:color="auto"/>
          </w:divBdr>
        </w:div>
        <w:div w:id="1400597444">
          <w:marLeft w:val="0"/>
          <w:marRight w:val="0"/>
          <w:marTop w:val="0"/>
          <w:marBottom w:val="0"/>
          <w:divBdr>
            <w:top w:val="none" w:sz="0" w:space="0" w:color="auto"/>
            <w:left w:val="none" w:sz="0" w:space="0" w:color="auto"/>
            <w:bottom w:val="none" w:sz="0" w:space="0" w:color="auto"/>
            <w:right w:val="none" w:sz="0" w:space="0" w:color="auto"/>
          </w:divBdr>
        </w:div>
        <w:div w:id="1910917952">
          <w:marLeft w:val="0"/>
          <w:marRight w:val="0"/>
          <w:marTop w:val="0"/>
          <w:marBottom w:val="0"/>
          <w:divBdr>
            <w:top w:val="none" w:sz="0" w:space="0" w:color="auto"/>
            <w:left w:val="none" w:sz="0" w:space="0" w:color="auto"/>
            <w:bottom w:val="none" w:sz="0" w:space="0" w:color="auto"/>
            <w:right w:val="none" w:sz="0" w:space="0" w:color="auto"/>
          </w:divBdr>
        </w:div>
        <w:div w:id="2122845724">
          <w:marLeft w:val="0"/>
          <w:marRight w:val="0"/>
          <w:marTop w:val="0"/>
          <w:marBottom w:val="0"/>
          <w:divBdr>
            <w:top w:val="none" w:sz="0" w:space="0" w:color="auto"/>
            <w:left w:val="none" w:sz="0" w:space="0" w:color="auto"/>
            <w:bottom w:val="none" w:sz="0" w:space="0" w:color="auto"/>
            <w:right w:val="none" w:sz="0" w:space="0" w:color="auto"/>
          </w:divBdr>
        </w:div>
        <w:div w:id="1190413862">
          <w:marLeft w:val="0"/>
          <w:marRight w:val="0"/>
          <w:marTop w:val="0"/>
          <w:marBottom w:val="0"/>
          <w:divBdr>
            <w:top w:val="none" w:sz="0" w:space="0" w:color="auto"/>
            <w:left w:val="none" w:sz="0" w:space="0" w:color="auto"/>
            <w:bottom w:val="none" w:sz="0" w:space="0" w:color="auto"/>
            <w:right w:val="none" w:sz="0" w:space="0" w:color="auto"/>
          </w:divBdr>
        </w:div>
        <w:div w:id="1078017231">
          <w:marLeft w:val="0"/>
          <w:marRight w:val="0"/>
          <w:marTop w:val="0"/>
          <w:marBottom w:val="0"/>
          <w:divBdr>
            <w:top w:val="none" w:sz="0" w:space="0" w:color="auto"/>
            <w:left w:val="none" w:sz="0" w:space="0" w:color="auto"/>
            <w:bottom w:val="none" w:sz="0" w:space="0" w:color="auto"/>
            <w:right w:val="none" w:sz="0" w:space="0" w:color="auto"/>
          </w:divBdr>
        </w:div>
        <w:div w:id="1758937541">
          <w:marLeft w:val="0"/>
          <w:marRight w:val="0"/>
          <w:marTop w:val="0"/>
          <w:marBottom w:val="0"/>
          <w:divBdr>
            <w:top w:val="none" w:sz="0" w:space="0" w:color="auto"/>
            <w:left w:val="none" w:sz="0" w:space="0" w:color="auto"/>
            <w:bottom w:val="none" w:sz="0" w:space="0" w:color="auto"/>
            <w:right w:val="none" w:sz="0" w:space="0" w:color="auto"/>
          </w:divBdr>
        </w:div>
        <w:div w:id="821048785">
          <w:marLeft w:val="0"/>
          <w:marRight w:val="0"/>
          <w:marTop w:val="0"/>
          <w:marBottom w:val="0"/>
          <w:divBdr>
            <w:top w:val="none" w:sz="0" w:space="0" w:color="auto"/>
            <w:left w:val="none" w:sz="0" w:space="0" w:color="auto"/>
            <w:bottom w:val="none" w:sz="0" w:space="0" w:color="auto"/>
            <w:right w:val="none" w:sz="0" w:space="0" w:color="auto"/>
          </w:divBdr>
        </w:div>
        <w:div w:id="528835388">
          <w:marLeft w:val="0"/>
          <w:marRight w:val="0"/>
          <w:marTop w:val="0"/>
          <w:marBottom w:val="0"/>
          <w:divBdr>
            <w:top w:val="none" w:sz="0" w:space="0" w:color="auto"/>
            <w:left w:val="none" w:sz="0" w:space="0" w:color="auto"/>
            <w:bottom w:val="none" w:sz="0" w:space="0" w:color="auto"/>
            <w:right w:val="none" w:sz="0" w:space="0" w:color="auto"/>
          </w:divBdr>
        </w:div>
        <w:div w:id="261187177">
          <w:marLeft w:val="0"/>
          <w:marRight w:val="0"/>
          <w:marTop w:val="0"/>
          <w:marBottom w:val="0"/>
          <w:divBdr>
            <w:top w:val="none" w:sz="0" w:space="0" w:color="auto"/>
            <w:left w:val="none" w:sz="0" w:space="0" w:color="auto"/>
            <w:bottom w:val="none" w:sz="0" w:space="0" w:color="auto"/>
            <w:right w:val="none" w:sz="0" w:space="0" w:color="auto"/>
          </w:divBdr>
        </w:div>
        <w:div w:id="64494310">
          <w:marLeft w:val="0"/>
          <w:marRight w:val="0"/>
          <w:marTop w:val="0"/>
          <w:marBottom w:val="0"/>
          <w:divBdr>
            <w:top w:val="none" w:sz="0" w:space="0" w:color="auto"/>
            <w:left w:val="none" w:sz="0" w:space="0" w:color="auto"/>
            <w:bottom w:val="none" w:sz="0" w:space="0" w:color="auto"/>
            <w:right w:val="none" w:sz="0" w:space="0" w:color="auto"/>
          </w:divBdr>
        </w:div>
        <w:div w:id="6869477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2944264">
      <w:bodyDiv w:val="1"/>
      <w:marLeft w:val="0"/>
      <w:marRight w:val="0"/>
      <w:marTop w:val="0"/>
      <w:marBottom w:val="0"/>
      <w:divBdr>
        <w:top w:val="none" w:sz="0" w:space="0" w:color="auto"/>
        <w:left w:val="none" w:sz="0" w:space="0" w:color="auto"/>
        <w:bottom w:val="none" w:sz="0" w:space="0" w:color="auto"/>
        <w:right w:val="none" w:sz="0" w:space="0" w:color="auto"/>
      </w:divBdr>
      <w:divsChild>
        <w:div w:id="632445756">
          <w:marLeft w:val="0"/>
          <w:marRight w:val="0"/>
          <w:marTop w:val="0"/>
          <w:marBottom w:val="0"/>
          <w:divBdr>
            <w:top w:val="none" w:sz="0" w:space="0" w:color="auto"/>
            <w:left w:val="none" w:sz="0" w:space="0" w:color="auto"/>
            <w:bottom w:val="none" w:sz="0" w:space="0" w:color="auto"/>
            <w:right w:val="none" w:sz="0" w:space="0" w:color="auto"/>
          </w:divBdr>
        </w:div>
        <w:div w:id="1000278044">
          <w:marLeft w:val="0"/>
          <w:marRight w:val="0"/>
          <w:marTop w:val="0"/>
          <w:marBottom w:val="0"/>
          <w:divBdr>
            <w:top w:val="none" w:sz="0" w:space="0" w:color="auto"/>
            <w:left w:val="none" w:sz="0" w:space="0" w:color="auto"/>
            <w:bottom w:val="none" w:sz="0" w:space="0" w:color="auto"/>
            <w:right w:val="none" w:sz="0" w:space="0" w:color="auto"/>
          </w:divBdr>
        </w:div>
        <w:div w:id="472480715">
          <w:marLeft w:val="0"/>
          <w:marRight w:val="0"/>
          <w:marTop w:val="0"/>
          <w:marBottom w:val="0"/>
          <w:divBdr>
            <w:top w:val="none" w:sz="0" w:space="0" w:color="auto"/>
            <w:left w:val="none" w:sz="0" w:space="0" w:color="auto"/>
            <w:bottom w:val="none" w:sz="0" w:space="0" w:color="auto"/>
            <w:right w:val="none" w:sz="0" w:space="0" w:color="auto"/>
          </w:divBdr>
        </w:div>
        <w:div w:id="1070350854">
          <w:marLeft w:val="0"/>
          <w:marRight w:val="0"/>
          <w:marTop w:val="0"/>
          <w:marBottom w:val="0"/>
          <w:divBdr>
            <w:top w:val="none" w:sz="0" w:space="0" w:color="auto"/>
            <w:left w:val="none" w:sz="0" w:space="0" w:color="auto"/>
            <w:bottom w:val="none" w:sz="0" w:space="0" w:color="auto"/>
            <w:right w:val="none" w:sz="0" w:space="0" w:color="auto"/>
          </w:divBdr>
        </w:div>
        <w:div w:id="2033337069">
          <w:marLeft w:val="0"/>
          <w:marRight w:val="0"/>
          <w:marTop w:val="0"/>
          <w:marBottom w:val="0"/>
          <w:divBdr>
            <w:top w:val="none" w:sz="0" w:space="0" w:color="auto"/>
            <w:left w:val="none" w:sz="0" w:space="0" w:color="auto"/>
            <w:bottom w:val="none" w:sz="0" w:space="0" w:color="auto"/>
            <w:right w:val="none" w:sz="0" w:space="0" w:color="auto"/>
          </w:divBdr>
        </w:div>
        <w:div w:id="492645011">
          <w:marLeft w:val="0"/>
          <w:marRight w:val="0"/>
          <w:marTop w:val="0"/>
          <w:marBottom w:val="0"/>
          <w:divBdr>
            <w:top w:val="none" w:sz="0" w:space="0" w:color="auto"/>
            <w:left w:val="none" w:sz="0" w:space="0" w:color="auto"/>
            <w:bottom w:val="none" w:sz="0" w:space="0" w:color="auto"/>
            <w:right w:val="none" w:sz="0" w:space="0" w:color="auto"/>
          </w:divBdr>
        </w:div>
        <w:div w:id="1357659260">
          <w:marLeft w:val="0"/>
          <w:marRight w:val="0"/>
          <w:marTop w:val="0"/>
          <w:marBottom w:val="0"/>
          <w:divBdr>
            <w:top w:val="none" w:sz="0" w:space="0" w:color="auto"/>
            <w:left w:val="none" w:sz="0" w:space="0" w:color="auto"/>
            <w:bottom w:val="none" w:sz="0" w:space="0" w:color="auto"/>
            <w:right w:val="none" w:sz="0" w:space="0" w:color="auto"/>
          </w:divBdr>
        </w:div>
        <w:div w:id="104078583">
          <w:marLeft w:val="0"/>
          <w:marRight w:val="0"/>
          <w:marTop w:val="0"/>
          <w:marBottom w:val="0"/>
          <w:divBdr>
            <w:top w:val="none" w:sz="0" w:space="0" w:color="auto"/>
            <w:left w:val="none" w:sz="0" w:space="0" w:color="auto"/>
            <w:bottom w:val="none" w:sz="0" w:space="0" w:color="auto"/>
            <w:right w:val="none" w:sz="0" w:space="0" w:color="auto"/>
          </w:divBdr>
        </w:div>
        <w:div w:id="1130366391">
          <w:marLeft w:val="0"/>
          <w:marRight w:val="0"/>
          <w:marTop w:val="0"/>
          <w:marBottom w:val="0"/>
          <w:divBdr>
            <w:top w:val="none" w:sz="0" w:space="0" w:color="auto"/>
            <w:left w:val="none" w:sz="0" w:space="0" w:color="auto"/>
            <w:bottom w:val="none" w:sz="0" w:space="0" w:color="auto"/>
            <w:right w:val="none" w:sz="0" w:space="0" w:color="auto"/>
          </w:divBdr>
        </w:div>
        <w:div w:id="1102338815">
          <w:marLeft w:val="0"/>
          <w:marRight w:val="0"/>
          <w:marTop w:val="0"/>
          <w:marBottom w:val="0"/>
          <w:divBdr>
            <w:top w:val="none" w:sz="0" w:space="0" w:color="auto"/>
            <w:left w:val="none" w:sz="0" w:space="0" w:color="auto"/>
            <w:bottom w:val="none" w:sz="0" w:space="0" w:color="auto"/>
            <w:right w:val="none" w:sz="0" w:space="0" w:color="auto"/>
          </w:divBdr>
        </w:div>
        <w:div w:id="518667572">
          <w:marLeft w:val="0"/>
          <w:marRight w:val="0"/>
          <w:marTop w:val="0"/>
          <w:marBottom w:val="0"/>
          <w:divBdr>
            <w:top w:val="none" w:sz="0" w:space="0" w:color="auto"/>
            <w:left w:val="none" w:sz="0" w:space="0" w:color="auto"/>
            <w:bottom w:val="none" w:sz="0" w:space="0" w:color="auto"/>
            <w:right w:val="none" w:sz="0" w:space="0" w:color="auto"/>
          </w:divBdr>
        </w:div>
        <w:div w:id="2066295001">
          <w:marLeft w:val="0"/>
          <w:marRight w:val="0"/>
          <w:marTop w:val="0"/>
          <w:marBottom w:val="0"/>
          <w:divBdr>
            <w:top w:val="none" w:sz="0" w:space="0" w:color="auto"/>
            <w:left w:val="none" w:sz="0" w:space="0" w:color="auto"/>
            <w:bottom w:val="none" w:sz="0" w:space="0" w:color="auto"/>
            <w:right w:val="none" w:sz="0" w:space="0" w:color="auto"/>
          </w:divBdr>
        </w:div>
        <w:div w:id="796534036">
          <w:marLeft w:val="0"/>
          <w:marRight w:val="0"/>
          <w:marTop w:val="0"/>
          <w:marBottom w:val="0"/>
          <w:divBdr>
            <w:top w:val="none" w:sz="0" w:space="0" w:color="auto"/>
            <w:left w:val="none" w:sz="0" w:space="0" w:color="auto"/>
            <w:bottom w:val="none" w:sz="0" w:space="0" w:color="auto"/>
            <w:right w:val="none" w:sz="0" w:space="0" w:color="auto"/>
          </w:divBdr>
        </w:div>
        <w:div w:id="2129158543">
          <w:marLeft w:val="0"/>
          <w:marRight w:val="0"/>
          <w:marTop w:val="0"/>
          <w:marBottom w:val="0"/>
          <w:divBdr>
            <w:top w:val="none" w:sz="0" w:space="0" w:color="auto"/>
            <w:left w:val="none" w:sz="0" w:space="0" w:color="auto"/>
            <w:bottom w:val="none" w:sz="0" w:space="0" w:color="auto"/>
            <w:right w:val="none" w:sz="0" w:space="0" w:color="auto"/>
          </w:divBdr>
        </w:div>
        <w:div w:id="1586451677">
          <w:marLeft w:val="0"/>
          <w:marRight w:val="0"/>
          <w:marTop w:val="0"/>
          <w:marBottom w:val="0"/>
          <w:divBdr>
            <w:top w:val="none" w:sz="0" w:space="0" w:color="auto"/>
            <w:left w:val="none" w:sz="0" w:space="0" w:color="auto"/>
            <w:bottom w:val="none" w:sz="0" w:space="0" w:color="auto"/>
            <w:right w:val="none" w:sz="0" w:space="0" w:color="auto"/>
          </w:divBdr>
        </w:div>
        <w:div w:id="1400207215">
          <w:marLeft w:val="0"/>
          <w:marRight w:val="0"/>
          <w:marTop w:val="0"/>
          <w:marBottom w:val="0"/>
          <w:divBdr>
            <w:top w:val="none" w:sz="0" w:space="0" w:color="auto"/>
            <w:left w:val="none" w:sz="0" w:space="0" w:color="auto"/>
            <w:bottom w:val="none" w:sz="0" w:space="0" w:color="auto"/>
            <w:right w:val="none" w:sz="0" w:space="0" w:color="auto"/>
          </w:divBdr>
        </w:div>
        <w:div w:id="2040272387">
          <w:marLeft w:val="0"/>
          <w:marRight w:val="0"/>
          <w:marTop w:val="0"/>
          <w:marBottom w:val="0"/>
          <w:divBdr>
            <w:top w:val="none" w:sz="0" w:space="0" w:color="auto"/>
            <w:left w:val="none" w:sz="0" w:space="0" w:color="auto"/>
            <w:bottom w:val="none" w:sz="0" w:space="0" w:color="auto"/>
            <w:right w:val="none" w:sz="0" w:space="0" w:color="auto"/>
          </w:divBdr>
        </w:div>
        <w:div w:id="217203615">
          <w:marLeft w:val="0"/>
          <w:marRight w:val="0"/>
          <w:marTop w:val="0"/>
          <w:marBottom w:val="0"/>
          <w:divBdr>
            <w:top w:val="none" w:sz="0" w:space="0" w:color="auto"/>
            <w:left w:val="none" w:sz="0" w:space="0" w:color="auto"/>
            <w:bottom w:val="none" w:sz="0" w:space="0" w:color="auto"/>
            <w:right w:val="none" w:sz="0" w:space="0" w:color="auto"/>
          </w:divBdr>
        </w:div>
        <w:div w:id="1279600316">
          <w:marLeft w:val="0"/>
          <w:marRight w:val="0"/>
          <w:marTop w:val="0"/>
          <w:marBottom w:val="0"/>
          <w:divBdr>
            <w:top w:val="none" w:sz="0" w:space="0" w:color="auto"/>
            <w:left w:val="none" w:sz="0" w:space="0" w:color="auto"/>
            <w:bottom w:val="none" w:sz="0" w:space="0" w:color="auto"/>
            <w:right w:val="none" w:sz="0" w:space="0" w:color="auto"/>
          </w:divBdr>
        </w:div>
        <w:div w:id="15546362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4340288">
      <w:bodyDiv w:val="1"/>
      <w:marLeft w:val="0"/>
      <w:marRight w:val="0"/>
      <w:marTop w:val="0"/>
      <w:marBottom w:val="0"/>
      <w:divBdr>
        <w:top w:val="none" w:sz="0" w:space="0" w:color="auto"/>
        <w:left w:val="none" w:sz="0" w:space="0" w:color="auto"/>
        <w:bottom w:val="none" w:sz="0" w:space="0" w:color="auto"/>
        <w:right w:val="none" w:sz="0" w:space="0" w:color="auto"/>
      </w:divBdr>
      <w:divsChild>
        <w:div w:id="454566430">
          <w:marLeft w:val="0"/>
          <w:marRight w:val="0"/>
          <w:marTop w:val="0"/>
          <w:marBottom w:val="0"/>
          <w:divBdr>
            <w:top w:val="none" w:sz="0" w:space="0" w:color="auto"/>
            <w:left w:val="none" w:sz="0" w:space="0" w:color="auto"/>
            <w:bottom w:val="none" w:sz="0" w:space="0" w:color="auto"/>
            <w:right w:val="none" w:sz="0" w:space="0" w:color="auto"/>
          </w:divBdr>
        </w:div>
        <w:div w:id="1888106655">
          <w:marLeft w:val="0"/>
          <w:marRight w:val="0"/>
          <w:marTop w:val="0"/>
          <w:marBottom w:val="0"/>
          <w:divBdr>
            <w:top w:val="none" w:sz="0" w:space="0" w:color="auto"/>
            <w:left w:val="none" w:sz="0" w:space="0" w:color="auto"/>
            <w:bottom w:val="none" w:sz="0" w:space="0" w:color="auto"/>
            <w:right w:val="none" w:sz="0" w:space="0" w:color="auto"/>
          </w:divBdr>
        </w:div>
        <w:div w:id="1302343787">
          <w:marLeft w:val="0"/>
          <w:marRight w:val="0"/>
          <w:marTop w:val="0"/>
          <w:marBottom w:val="0"/>
          <w:divBdr>
            <w:top w:val="none" w:sz="0" w:space="0" w:color="auto"/>
            <w:left w:val="none" w:sz="0" w:space="0" w:color="auto"/>
            <w:bottom w:val="none" w:sz="0" w:space="0" w:color="auto"/>
            <w:right w:val="none" w:sz="0" w:space="0" w:color="auto"/>
          </w:divBdr>
        </w:div>
        <w:div w:id="454182515">
          <w:marLeft w:val="0"/>
          <w:marRight w:val="0"/>
          <w:marTop w:val="0"/>
          <w:marBottom w:val="0"/>
          <w:divBdr>
            <w:top w:val="none" w:sz="0" w:space="0" w:color="auto"/>
            <w:left w:val="none" w:sz="0" w:space="0" w:color="auto"/>
            <w:bottom w:val="none" w:sz="0" w:space="0" w:color="auto"/>
            <w:right w:val="none" w:sz="0" w:space="0" w:color="auto"/>
          </w:divBdr>
        </w:div>
        <w:div w:id="1256478177">
          <w:marLeft w:val="0"/>
          <w:marRight w:val="0"/>
          <w:marTop w:val="0"/>
          <w:marBottom w:val="0"/>
          <w:divBdr>
            <w:top w:val="none" w:sz="0" w:space="0" w:color="auto"/>
            <w:left w:val="none" w:sz="0" w:space="0" w:color="auto"/>
            <w:bottom w:val="none" w:sz="0" w:space="0" w:color="auto"/>
            <w:right w:val="none" w:sz="0" w:space="0" w:color="auto"/>
          </w:divBdr>
        </w:div>
        <w:div w:id="1221862324">
          <w:marLeft w:val="0"/>
          <w:marRight w:val="0"/>
          <w:marTop w:val="0"/>
          <w:marBottom w:val="0"/>
          <w:divBdr>
            <w:top w:val="none" w:sz="0" w:space="0" w:color="auto"/>
            <w:left w:val="none" w:sz="0" w:space="0" w:color="auto"/>
            <w:bottom w:val="none" w:sz="0" w:space="0" w:color="auto"/>
            <w:right w:val="none" w:sz="0" w:space="0" w:color="auto"/>
          </w:divBdr>
        </w:div>
        <w:div w:id="1046026827">
          <w:marLeft w:val="0"/>
          <w:marRight w:val="0"/>
          <w:marTop w:val="0"/>
          <w:marBottom w:val="0"/>
          <w:divBdr>
            <w:top w:val="none" w:sz="0" w:space="0" w:color="auto"/>
            <w:left w:val="none" w:sz="0" w:space="0" w:color="auto"/>
            <w:bottom w:val="none" w:sz="0" w:space="0" w:color="auto"/>
            <w:right w:val="none" w:sz="0" w:space="0" w:color="auto"/>
          </w:divBdr>
        </w:div>
        <w:div w:id="1136138885">
          <w:marLeft w:val="0"/>
          <w:marRight w:val="0"/>
          <w:marTop w:val="0"/>
          <w:marBottom w:val="0"/>
          <w:divBdr>
            <w:top w:val="none" w:sz="0" w:space="0" w:color="auto"/>
            <w:left w:val="none" w:sz="0" w:space="0" w:color="auto"/>
            <w:bottom w:val="none" w:sz="0" w:space="0" w:color="auto"/>
            <w:right w:val="none" w:sz="0" w:space="0" w:color="auto"/>
          </w:divBdr>
        </w:div>
        <w:div w:id="1565219353">
          <w:marLeft w:val="0"/>
          <w:marRight w:val="0"/>
          <w:marTop w:val="0"/>
          <w:marBottom w:val="0"/>
          <w:divBdr>
            <w:top w:val="none" w:sz="0" w:space="0" w:color="auto"/>
            <w:left w:val="none" w:sz="0" w:space="0" w:color="auto"/>
            <w:bottom w:val="none" w:sz="0" w:space="0" w:color="auto"/>
            <w:right w:val="none" w:sz="0" w:space="0" w:color="auto"/>
          </w:divBdr>
        </w:div>
        <w:div w:id="361368431">
          <w:marLeft w:val="0"/>
          <w:marRight w:val="0"/>
          <w:marTop w:val="0"/>
          <w:marBottom w:val="0"/>
          <w:divBdr>
            <w:top w:val="none" w:sz="0" w:space="0" w:color="auto"/>
            <w:left w:val="none" w:sz="0" w:space="0" w:color="auto"/>
            <w:bottom w:val="none" w:sz="0" w:space="0" w:color="auto"/>
            <w:right w:val="none" w:sz="0" w:space="0" w:color="auto"/>
          </w:divBdr>
        </w:div>
        <w:div w:id="639773263">
          <w:marLeft w:val="0"/>
          <w:marRight w:val="0"/>
          <w:marTop w:val="0"/>
          <w:marBottom w:val="0"/>
          <w:divBdr>
            <w:top w:val="none" w:sz="0" w:space="0" w:color="auto"/>
            <w:left w:val="none" w:sz="0" w:space="0" w:color="auto"/>
            <w:bottom w:val="none" w:sz="0" w:space="0" w:color="auto"/>
            <w:right w:val="none" w:sz="0" w:space="0" w:color="auto"/>
          </w:divBdr>
        </w:div>
        <w:div w:id="765080520">
          <w:marLeft w:val="0"/>
          <w:marRight w:val="0"/>
          <w:marTop w:val="0"/>
          <w:marBottom w:val="0"/>
          <w:divBdr>
            <w:top w:val="none" w:sz="0" w:space="0" w:color="auto"/>
            <w:left w:val="none" w:sz="0" w:space="0" w:color="auto"/>
            <w:bottom w:val="none" w:sz="0" w:space="0" w:color="auto"/>
            <w:right w:val="none" w:sz="0" w:space="0" w:color="auto"/>
          </w:divBdr>
        </w:div>
        <w:div w:id="679431959">
          <w:marLeft w:val="0"/>
          <w:marRight w:val="0"/>
          <w:marTop w:val="0"/>
          <w:marBottom w:val="0"/>
          <w:divBdr>
            <w:top w:val="none" w:sz="0" w:space="0" w:color="auto"/>
            <w:left w:val="none" w:sz="0" w:space="0" w:color="auto"/>
            <w:bottom w:val="none" w:sz="0" w:space="0" w:color="auto"/>
            <w:right w:val="none" w:sz="0" w:space="0" w:color="auto"/>
          </w:divBdr>
        </w:div>
        <w:div w:id="1070276406">
          <w:marLeft w:val="0"/>
          <w:marRight w:val="0"/>
          <w:marTop w:val="0"/>
          <w:marBottom w:val="0"/>
          <w:divBdr>
            <w:top w:val="none" w:sz="0" w:space="0" w:color="auto"/>
            <w:left w:val="none" w:sz="0" w:space="0" w:color="auto"/>
            <w:bottom w:val="none" w:sz="0" w:space="0" w:color="auto"/>
            <w:right w:val="none" w:sz="0" w:space="0" w:color="auto"/>
          </w:divBdr>
        </w:div>
        <w:div w:id="1775243880">
          <w:marLeft w:val="0"/>
          <w:marRight w:val="0"/>
          <w:marTop w:val="0"/>
          <w:marBottom w:val="0"/>
          <w:divBdr>
            <w:top w:val="none" w:sz="0" w:space="0" w:color="auto"/>
            <w:left w:val="none" w:sz="0" w:space="0" w:color="auto"/>
            <w:bottom w:val="none" w:sz="0" w:space="0" w:color="auto"/>
            <w:right w:val="none" w:sz="0" w:space="0" w:color="auto"/>
          </w:divBdr>
        </w:div>
        <w:div w:id="673841222">
          <w:marLeft w:val="0"/>
          <w:marRight w:val="0"/>
          <w:marTop w:val="0"/>
          <w:marBottom w:val="0"/>
          <w:divBdr>
            <w:top w:val="none" w:sz="0" w:space="0" w:color="auto"/>
            <w:left w:val="none" w:sz="0" w:space="0" w:color="auto"/>
            <w:bottom w:val="none" w:sz="0" w:space="0" w:color="auto"/>
            <w:right w:val="none" w:sz="0" w:space="0" w:color="auto"/>
          </w:divBdr>
        </w:div>
        <w:div w:id="2130973244">
          <w:marLeft w:val="0"/>
          <w:marRight w:val="0"/>
          <w:marTop w:val="0"/>
          <w:marBottom w:val="0"/>
          <w:divBdr>
            <w:top w:val="none" w:sz="0" w:space="0" w:color="auto"/>
            <w:left w:val="none" w:sz="0" w:space="0" w:color="auto"/>
            <w:bottom w:val="none" w:sz="0" w:space="0" w:color="auto"/>
            <w:right w:val="none" w:sz="0" w:space="0" w:color="auto"/>
          </w:divBdr>
        </w:div>
        <w:div w:id="252591606">
          <w:marLeft w:val="0"/>
          <w:marRight w:val="0"/>
          <w:marTop w:val="0"/>
          <w:marBottom w:val="0"/>
          <w:divBdr>
            <w:top w:val="none" w:sz="0" w:space="0" w:color="auto"/>
            <w:left w:val="none" w:sz="0" w:space="0" w:color="auto"/>
            <w:bottom w:val="none" w:sz="0" w:space="0" w:color="auto"/>
            <w:right w:val="none" w:sz="0" w:space="0" w:color="auto"/>
          </w:divBdr>
        </w:div>
        <w:div w:id="370375637">
          <w:marLeft w:val="0"/>
          <w:marRight w:val="0"/>
          <w:marTop w:val="0"/>
          <w:marBottom w:val="0"/>
          <w:divBdr>
            <w:top w:val="none" w:sz="0" w:space="0" w:color="auto"/>
            <w:left w:val="none" w:sz="0" w:space="0" w:color="auto"/>
            <w:bottom w:val="none" w:sz="0" w:space="0" w:color="auto"/>
            <w:right w:val="none" w:sz="0" w:space="0" w:color="auto"/>
          </w:divBdr>
        </w:div>
        <w:div w:id="1352491260">
          <w:marLeft w:val="0"/>
          <w:marRight w:val="0"/>
          <w:marTop w:val="0"/>
          <w:marBottom w:val="0"/>
          <w:divBdr>
            <w:top w:val="none" w:sz="0" w:space="0" w:color="auto"/>
            <w:left w:val="none" w:sz="0" w:space="0" w:color="auto"/>
            <w:bottom w:val="none" w:sz="0" w:space="0" w:color="auto"/>
            <w:right w:val="none" w:sz="0" w:space="0" w:color="auto"/>
          </w:divBdr>
        </w:div>
      </w:divsChild>
    </w:div>
    <w:div w:id="1897814018">
      <w:bodyDiv w:val="1"/>
      <w:marLeft w:val="0"/>
      <w:marRight w:val="0"/>
      <w:marTop w:val="0"/>
      <w:marBottom w:val="0"/>
      <w:divBdr>
        <w:top w:val="none" w:sz="0" w:space="0" w:color="auto"/>
        <w:left w:val="none" w:sz="0" w:space="0" w:color="auto"/>
        <w:bottom w:val="none" w:sz="0" w:space="0" w:color="auto"/>
        <w:right w:val="none" w:sz="0" w:space="0" w:color="auto"/>
      </w:divBdr>
      <w:divsChild>
        <w:div w:id="425812005">
          <w:marLeft w:val="0"/>
          <w:marRight w:val="0"/>
          <w:marTop w:val="0"/>
          <w:marBottom w:val="0"/>
          <w:divBdr>
            <w:top w:val="none" w:sz="0" w:space="0" w:color="auto"/>
            <w:left w:val="none" w:sz="0" w:space="0" w:color="auto"/>
            <w:bottom w:val="none" w:sz="0" w:space="0" w:color="auto"/>
            <w:right w:val="none" w:sz="0" w:space="0" w:color="auto"/>
          </w:divBdr>
        </w:div>
        <w:div w:id="574362870">
          <w:marLeft w:val="0"/>
          <w:marRight w:val="0"/>
          <w:marTop w:val="0"/>
          <w:marBottom w:val="0"/>
          <w:divBdr>
            <w:top w:val="none" w:sz="0" w:space="0" w:color="auto"/>
            <w:left w:val="none" w:sz="0" w:space="0" w:color="auto"/>
            <w:bottom w:val="none" w:sz="0" w:space="0" w:color="auto"/>
            <w:right w:val="none" w:sz="0" w:space="0" w:color="auto"/>
          </w:divBdr>
        </w:div>
        <w:div w:id="810483732">
          <w:marLeft w:val="0"/>
          <w:marRight w:val="0"/>
          <w:marTop w:val="0"/>
          <w:marBottom w:val="0"/>
          <w:divBdr>
            <w:top w:val="none" w:sz="0" w:space="0" w:color="auto"/>
            <w:left w:val="none" w:sz="0" w:space="0" w:color="auto"/>
            <w:bottom w:val="none" w:sz="0" w:space="0" w:color="auto"/>
            <w:right w:val="none" w:sz="0" w:space="0" w:color="auto"/>
          </w:divBdr>
        </w:div>
        <w:div w:id="2079790278">
          <w:marLeft w:val="0"/>
          <w:marRight w:val="0"/>
          <w:marTop w:val="0"/>
          <w:marBottom w:val="0"/>
          <w:divBdr>
            <w:top w:val="none" w:sz="0" w:space="0" w:color="auto"/>
            <w:left w:val="none" w:sz="0" w:space="0" w:color="auto"/>
            <w:bottom w:val="none" w:sz="0" w:space="0" w:color="auto"/>
            <w:right w:val="none" w:sz="0" w:space="0" w:color="auto"/>
          </w:divBdr>
        </w:div>
        <w:div w:id="2027558790">
          <w:marLeft w:val="0"/>
          <w:marRight w:val="0"/>
          <w:marTop w:val="0"/>
          <w:marBottom w:val="0"/>
          <w:divBdr>
            <w:top w:val="none" w:sz="0" w:space="0" w:color="auto"/>
            <w:left w:val="none" w:sz="0" w:space="0" w:color="auto"/>
            <w:bottom w:val="none" w:sz="0" w:space="0" w:color="auto"/>
            <w:right w:val="none" w:sz="0" w:space="0" w:color="auto"/>
          </w:divBdr>
        </w:div>
        <w:div w:id="1928609162">
          <w:marLeft w:val="0"/>
          <w:marRight w:val="0"/>
          <w:marTop w:val="0"/>
          <w:marBottom w:val="0"/>
          <w:divBdr>
            <w:top w:val="none" w:sz="0" w:space="0" w:color="auto"/>
            <w:left w:val="none" w:sz="0" w:space="0" w:color="auto"/>
            <w:bottom w:val="none" w:sz="0" w:space="0" w:color="auto"/>
            <w:right w:val="none" w:sz="0" w:space="0" w:color="auto"/>
          </w:divBdr>
        </w:div>
        <w:div w:id="60098855">
          <w:marLeft w:val="0"/>
          <w:marRight w:val="0"/>
          <w:marTop w:val="0"/>
          <w:marBottom w:val="0"/>
          <w:divBdr>
            <w:top w:val="none" w:sz="0" w:space="0" w:color="auto"/>
            <w:left w:val="none" w:sz="0" w:space="0" w:color="auto"/>
            <w:bottom w:val="none" w:sz="0" w:space="0" w:color="auto"/>
            <w:right w:val="none" w:sz="0" w:space="0" w:color="auto"/>
          </w:divBdr>
        </w:div>
        <w:div w:id="876237821">
          <w:marLeft w:val="0"/>
          <w:marRight w:val="0"/>
          <w:marTop w:val="0"/>
          <w:marBottom w:val="0"/>
          <w:divBdr>
            <w:top w:val="none" w:sz="0" w:space="0" w:color="auto"/>
            <w:left w:val="none" w:sz="0" w:space="0" w:color="auto"/>
            <w:bottom w:val="none" w:sz="0" w:space="0" w:color="auto"/>
            <w:right w:val="none" w:sz="0" w:space="0" w:color="auto"/>
          </w:divBdr>
        </w:div>
        <w:div w:id="555043987">
          <w:marLeft w:val="0"/>
          <w:marRight w:val="0"/>
          <w:marTop w:val="0"/>
          <w:marBottom w:val="0"/>
          <w:divBdr>
            <w:top w:val="none" w:sz="0" w:space="0" w:color="auto"/>
            <w:left w:val="none" w:sz="0" w:space="0" w:color="auto"/>
            <w:bottom w:val="none" w:sz="0" w:space="0" w:color="auto"/>
            <w:right w:val="none" w:sz="0" w:space="0" w:color="auto"/>
          </w:divBdr>
        </w:div>
        <w:div w:id="1266379896">
          <w:marLeft w:val="0"/>
          <w:marRight w:val="0"/>
          <w:marTop w:val="0"/>
          <w:marBottom w:val="0"/>
          <w:divBdr>
            <w:top w:val="none" w:sz="0" w:space="0" w:color="auto"/>
            <w:left w:val="none" w:sz="0" w:space="0" w:color="auto"/>
            <w:bottom w:val="none" w:sz="0" w:space="0" w:color="auto"/>
            <w:right w:val="none" w:sz="0" w:space="0" w:color="auto"/>
          </w:divBdr>
        </w:div>
        <w:div w:id="1425609990">
          <w:marLeft w:val="0"/>
          <w:marRight w:val="0"/>
          <w:marTop w:val="0"/>
          <w:marBottom w:val="0"/>
          <w:divBdr>
            <w:top w:val="none" w:sz="0" w:space="0" w:color="auto"/>
            <w:left w:val="none" w:sz="0" w:space="0" w:color="auto"/>
            <w:bottom w:val="none" w:sz="0" w:space="0" w:color="auto"/>
            <w:right w:val="none" w:sz="0" w:space="0" w:color="auto"/>
          </w:divBdr>
        </w:div>
        <w:div w:id="80109706">
          <w:marLeft w:val="0"/>
          <w:marRight w:val="0"/>
          <w:marTop w:val="0"/>
          <w:marBottom w:val="0"/>
          <w:divBdr>
            <w:top w:val="none" w:sz="0" w:space="0" w:color="auto"/>
            <w:left w:val="none" w:sz="0" w:space="0" w:color="auto"/>
            <w:bottom w:val="none" w:sz="0" w:space="0" w:color="auto"/>
            <w:right w:val="none" w:sz="0" w:space="0" w:color="auto"/>
          </w:divBdr>
        </w:div>
        <w:div w:id="548537957">
          <w:marLeft w:val="0"/>
          <w:marRight w:val="0"/>
          <w:marTop w:val="0"/>
          <w:marBottom w:val="0"/>
          <w:divBdr>
            <w:top w:val="none" w:sz="0" w:space="0" w:color="auto"/>
            <w:left w:val="none" w:sz="0" w:space="0" w:color="auto"/>
            <w:bottom w:val="none" w:sz="0" w:space="0" w:color="auto"/>
            <w:right w:val="none" w:sz="0" w:space="0" w:color="auto"/>
          </w:divBdr>
        </w:div>
        <w:div w:id="1611546898">
          <w:marLeft w:val="0"/>
          <w:marRight w:val="0"/>
          <w:marTop w:val="0"/>
          <w:marBottom w:val="0"/>
          <w:divBdr>
            <w:top w:val="none" w:sz="0" w:space="0" w:color="auto"/>
            <w:left w:val="none" w:sz="0" w:space="0" w:color="auto"/>
            <w:bottom w:val="none" w:sz="0" w:space="0" w:color="auto"/>
            <w:right w:val="none" w:sz="0" w:space="0" w:color="auto"/>
          </w:divBdr>
        </w:div>
        <w:div w:id="2041932694">
          <w:marLeft w:val="0"/>
          <w:marRight w:val="0"/>
          <w:marTop w:val="0"/>
          <w:marBottom w:val="0"/>
          <w:divBdr>
            <w:top w:val="none" w:sz="0" w:space="0" w:color="auto"/>
            <w:left w:val="none" w:sz="0" w:space="0" w:color="auto"/>
            <w:bottom w:val="none" w:sz="0" w:space="0" w:color="auto"/>
            <w:right w:val="none" w:sz="0" w:space="0" w:color="auto"/>
          </w:divBdr>
        </w:div>
        <w:div w:id="255940191">
          <w:marLeft w:val="0"/>
          <w:marRight w:val="0"/>
          <w:marTop w:val="0"/>
          <w:marBottom w:val="0"/>
          <w:divBdr>
            <w:top w:val="none" w:sz="0" w:space="0" w:color="auto"/>
            <w:left w:val="none" w:sz="0" w:space="0" w:color="auto"/>
            <w:bottom w:val="none" w:sz="0" w:space="0" w:color="auto"/>
            <w:right w:val="none" w:sz="0" w:space="0" w:color="auto"/>
          </w:divBdr>
        </w:div>
        <w:div w:id="217282129">
          <w:marLeft w:val="0"/>
          <w:marRight w:val="0"/>
          <w:marTop w:val="0"/>
          <w:marBottom w:val="0"/>
          <w:divBdr>
            <w:top w:val="none" w:sz="0" w:space="0" w:color="auto"/>
            <w:left w:val="none" w:sz="0" w:space="0" w:color="auto"/>
            <w:bottom w:val="none" w:sz="0" w:space="0" w:color="auto"/>
            <w:right w:val="none" w:sz="0" w:space="0" w:color="auto"/>
          </w:divBdr>
        </w:div>
        <w:div w:id="872349765">
          <w:marLeft w:val="0"/>
          <w:marRight w:val="0"/>
          <w:marTop w:val="0"/>
          <w:marBottom w:val="0"/>
          <w:divBdr>
            <w:top w:val="none" w:sz="0" w:space="0" w:color="auto"/>
            <w:left w:val="none" w:sz="0" w:space="0" w:color="auto"/>
            <w:bottom w:val="none" w:sz="0" w:space="0" w:color="auto"/>
            <w:right w:val="none" w:sz="0" w:space="0" w:color="auto"/>
          </w:divBdr>
        </w:div>
        <w:div w:id="1585871736">
          <w:marLeft w:val="0"/>
          <w:marRight w:val="0"/>
          <w:marTop w:val="0"/>
          <w:marBottom w:val="0"/>
          <w:divBdr>
            <w:top w:val="none" w:sz="0" w:space="0" w:color="auto"/>
            <w:left w:val="none" w:sz="0" w:space="0" w:color="auto"/>
            <w:bottom w:val="none" w:sz="0" w:space="0" w:color="auto"/>
            <w:right w:val="none" w:sz="0" w:space="0" w:color="auto"/>
          </w:divBdr>
        </w:div>
        <w:div w:id="1253665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36</Pages>
  <Words>6373</Words>
  <Characters>40150</Characters>
  <Application>Microsoft Office Word</Application>
  <DocSecurity>0</DocSecurity>
  <Lines>334</Lines>
  <Paragraphs>92</Paragraphs>
  <ScaleCrop>false</ScaleCrop>
  <HeadingPairs>
    <vt:vector size="4" baseType="variant">
      <vt:variant>
        <vt:lpstr>Titel</vt:lpstr>
      </vt:variant>
      <vt:variant>
        <vt:i4>1</vt:i4>
      </vt:variant>
      <vt:variant>
        <vt:lpstr>Überschriften</vt:lpstr>
      </vt:variant>
      <vt:variant>
        <vt:i4>43</vt:i4>
      </vt:variant>
    </vt:vector>
  </HeadingPairs>
  <TitlesOfParts>
    <vt:vector size="44" baseType="lpstr">
      <vt:lpstr/>
      <vt:lpstr>Martin Luther – Alte Lieder</vt:lpstr>
      <vt:lpstr>Vorwort</vt:lpstr>
      <vt:lpstr>Ach Gott, vom Himmel sieh darein </vt:lpstr>
      <vt:lpstr>Aus tiefer Not schrei ich zu dir </vt:lpstr>
      <vt:lpstr>Christ lag in Todesbanden </vt:lpstr>
      <vt:lpstr>Christ, unser Herr, zum Jordan kam </vt:lpstr>
      <vt:lpstr>Christum wir sollen loben schon </vt:lpstr>
      <vt:lpstr>Der Du bist drei in Einigkeit </vt:lpstr>
      <vt:lpstr>Ein feste Burg </vt:lpstr>
      <vt:lpstr>Ein neues Lied wir heben an</vt:lpstr>
      <vt:lpstr>Erhalt uns, Herr, bei Deinem Wort </vt:lpstr>
      <vt:lpstr>Es spricht der Unweisen Mund </vt:lpstr>
      <vt:lpstr>Es wollt uns Gott genädig sein </vt:lpstr>
      <vt:lpstr>Gelobet seist Du, Jesus Christ </vt:lpstr>
      <vt:lpstr>Gott der Vater wohn uns bei </vt:lpstr>
      <vt:lpstr>Gott sei gelobet </vt:lpstr>
      <vt:lpstr>Herr Gott, Dich loben wir </vt:lpstr>
      <vt:lpstr>Jesaja, dem Propheten </vt:lpstr>
      <vt:lpstr>Jesus Christus, unser Heiland (Abendmahlslied) </vt:lpstr>
      <vt:lpstr>Jesus Christus, unser Heiland </vt:lpstr>
      <vt:lpstr>Komm Gott Schöpfer, Heiliger Geist </vt:lpstr>
      <vt:lpstr>Mensch, willst du leben seliglich</vt:lpstr>
      <vt:lpstr>Nun treiben wir den Papst heraus</vt:lpstr>
      <vt:lpstr>Vil falscher meister itzt Lieder tichten </vt:lpstr>
      <vt:lpstr>Willst du vor Gott, mein lieber Christ </vt:lpstr>
      <vt:lpstr>Komm Heiliger Geist, Herre Gott </vt:lpstr>
      <vt:lpstr>    Luther, Martin – Mitten wir im Leben sind </vt:lpstr>
      <vt:lpstr>    Luther, Martin – Mit Fried und Freud </vt:lpstr>
      <vt:lpstr>    Luther, Martin – Nun bitten wir den Heiligen Geist </vt:lpstr>
      <vt:lpstr>    Luther, Martin – Nun freut euch </vt:lpstr>
      <vt:lpstr>    Luther, Martin – Nun komm, der Heiden Heiland </vt:lpstr>
      <vt:lpstr>    Luther, Martin – O du armer Judas </vt:lpstr>
      <vt:lpstr>    Luther, Martin – Sie ist mir lieb </vt:lpstr>
      <vt:lpstr>    Luther, Martin – Das Vater Unser kurz und gut ausgelegt und in Gesangbuchweise g</vt:lpstr>
      <vt:lpstr>    Luther, Martin – Verleih uns Frieden gnädiglich </vt:lpstr>
      <vt:lpstr>    Luther, Martin – Vom Himmel hoch </vt:lpstr>
      <vt:lpstr>    Luther, Martin – Vom Himmel kam der Engel Schar </vt:lpstr>
      <vt:lpstr>    Luther, Martin – Wär Gott nicht mit uns </vt:lpstr>
      <vt:lpstr>    Luther, Martin – Was fürchst du, Feind Herodes, sehr </vt:lpstr>
      <vt:lpstr>    Luther, Martin – Wir glauben all an einen Gott </vt:lpstr>
      <vt:lpstr>    Luther, Martin – Wohl dem, der in Gottes Furcht steht </vt:lpstr>
      <vt:lpstr>Quellen:</vt:lpstr>
      <vt:lpstr>Endnoten</vt:lpstr>
    </vt:vector>
  </TitlesOfParts>
  <LinksUpToDate>false</LinksUpToDate>
  <CharactersWithSpaces>46431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2020-12-01T06:21:00Z</dcterms:created>
  <dcterms:modified xsi:type="dcterms:W3CDTF">2020-12-02T18:23:00Z</dcterms:modified>
  <dc:title>Lieder</dc:title>
  <dc:creator>Luther, Martin</dc:creator>
  <dc:language>de</dc:language>
</cp:coreProperties>
</file>